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5DD81" w14:textId="77777777" w:rsidR="00DB23ED" w:rsidRPr="00DB23ED" w:rsidRDefault="00DB23ED" w:rsidP="00DB23ED">
      <w:pPr>
        <w:suppressAutoHyphens/>
        <w:spacing w:after="0"/>
        <w:jc w:val="center"/>
        <w:rPr>
          <w:rFonts w:ascii="Times New Roman" w:hAnsi="Times New Roman" w:cs="Times New Roman"/>
          <w:sz w:val="28"/>
          <w:szCs w:val="28"/>
        </w:rPr>
      </w:pPr>
      <w:r w:rsidRPr="00DB23ED">
        <w:rPr>
          <w:rFonts w:ascii="Times New Roman" w:hAnsi="Times New Roman" w:cs="Times New Roman"/>
          <w:noProof/>
          <w:sz w:val="28"/>
          <w:szCs w:val="28"/>
          <w:lang w:val="en-US" w:eastAsia="ru-RU"/>
        </w:rPr>
        <w:drawing>
          <wp:inline distT="0" distB="0" distL="0" distR="0" wp14:anchorId="1C46488F" wp14:editId="4F5A5783">
            <wp:extent cx="584200" cy="584200"/>
            <wp:effectExtent l="19050" t="0" r="63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4200" cy="584200"/>
                    </a:xfrm>
                    <a:prstGeom prst="rect">
                      <a:avLst/>
                    </a:prstGeom>
                    <a:noFill/>
                    <a:ln w="9525">
                      <a:noFill/>
                      <a:miter lim="800000"/>
                      <a:headEnd/>
                      <a:tailEnd/>
                    </a:ln>
                  </pic:spPr>
                </pic:pic>
              </a:graphicData>
            </a:graphic>
          </wp:inline>
        </w:drawing>
      </w:r>
    </w:p>
    <w:p w14:paraId="788F5289" w14:textId="77777777" w:rsidR="00DB23ED" w:rsidRDefault="00DB23ED" w:rsidP="00DB23ED">
      <w:pPr>
        <w:spacing w:after="0"/>
        <w:jc w:val="center"/>
        <w:rPr>
          <w:rFonts w:ascii="Times New Roman" w:hAnsi="Times New Roman" w:cs="Times New Roman"/>
          <w:sz w:val="24"/>
          <w:szCs w:val="24"/>
        </w:rPr>
      </w:pPr>
      <w:r w:rsidRPr="00DB23ED">
        <w:rPr>
          <w:rFonts w:ascii="Times New Roman" w:hAnsi="Times New Roman" w:cs="Times New Roman"/>
          <w:sz w:val="24"/>
          <w:szCs w:val="24"/>
        </w:rPr>
        <w:t>МИНИСТЕРСТВО НАУКИ И ВЫСШЕГО ОБРАЗОВАНИЯ РОССИЙСКОЙ ФЕДЕРАЦИИ</w:t>
      </w:r>
    </w:p>
    <w:p w14:paraId="2D5E4636" w14:textId="77777777" w:rsidR="00DB23ED" w:rsidRPr="00DB23ED" w:rsidRDefault="00DB23ED" w:rsidP="00DB23ED">
      <w:pPr>
        <w:spacing w:after="0"/>
        <w:jc w:val="center"/>
        <w:rPr>
          <w:rFonts w:ascii="Times New Roman" w:hAnsi="Times New Roman" w:cs="Times New Roman"/>
          <w:sz w:val="24"/>
          <w:szCs w:val="24"/>
        </w:rPr>
      </w:pPr>
    </w:p>
    <w:p w14:paraId="14B84396"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ФЕДЕРАЛЬНОЕ ГОСУДАРСТВЕННОЕ БЮДЖЕТНОЕ</w:t>
      </w:r>
    </w:p>
    <w:p w14:paraId="7C058D48"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ОБРАЗОВАТЕЛЬНОЕ УЧРЕЖДЕНИЕ ВЫСШЕГО ОБРАЗОВАНИЯ</w:t>
      </w:r>
      <w:r w:rsidRPr="00DB23ED">
        <w:rPr>
          <w:rFonts w:ascii="Times New Roman" w:hAnsi="Times New Roman" w:cs="Times New Roman"/>
          <w:b/>
          <w:bCs/>
          <w:sz w:val="24"/>
          <w:szCs w:val="24"/>
        </w:rPr>
        <w:br/>
        <w:t>«ДОНСКОЙ ГОСУДАРСТВЕННЫЙ ТЕХНИЧЕСКИЙ УНИВЕРСИТЕТ»</w:t>
      </w:r>
    </w:p>
    <w:p w14:paraId="7C0A0168" w14:textId="77777777" w:rsidR="00DB23ED" w:rsidRPr="00DB23ED" w:rsidRDefault="00DB23ED" w:rsidP="00DB23ED">
      <w:pPr>
        <w:spacing w:after="0"/>
        <w:jc w:val="center"/>
        <w:rPr>
          <w:rFonts w:ascii="Times New Roman" w:hAnsi="Times New Roman" w:cs="Times New Roman"/>
          <w:b/>
          <w:bCs/>
          <w:sz w:val="24"/>
          <w:szCs w:val="24"/>
        </w:rPr>
      </w:pPr>
      <w:r w:rsidRPr="00DB23ED">
        <w:rPr>
          <w:rFonts w:ascii="Times New Roman" w:hAnsi="Times New Roman" w:cs="Times New Roman"/>
          <w:b/>
          <w:bCs/>
          <w:sz w:val="24"/>
          <w:szCs w:val="24"/>
        </w:rPr>
        <w:t>(ДГТУ)</w:t>
      </w:r>
    </w:p>
    <w:p w14:paraId="26E4F588" w14:textId="77777777" w:rsidR="00DB23ED" w:rsidRPr="004E0D80" w:rsidRDefault="00DB23ED" w:rsidP="004E0D80">
      <w:pPr>
        <w:spacing w:after="0" w:line="240" w:lineRule="auto"/>
        <w:jc w:val="center"/>
        <w:rPr>
          <w:rFonts w:ascii="Times New Roman" w:hAnsi="Times New Roman" w:cs="Times New Roman"/>
          <w:b/>
          <w:bCs/>
          <w:sz w:val="28"/>
          <w:szCs w:val="28"/>
        </w:rPr>
      </w:pPr>
    </w:p>
    <w:p w14:paraId="38AC3AE6" w14:textId="77777777" w:rsidR="004E0D80" w:rsidRPr="004E0D80" w:rsidRDefault="004E0D80" w:rsidP="004E0D80">
      <w:pPr>
        <w:spacing w:line="240" w:lineRule="auto"/>
        <w:rPr>
          <w:rFonts w:ascii="Times New Roman" w:hAnsi="Times New Roman" w:cs="Times New Roman"/>
          <w:szCs w:val="26"/>
        </w:rPr>
      </w:pPr>
      <w:r w:rsidRPr="004E0D80">
        <w:rPr>
          <w:rFonts w:ascii="Times New Roman" w:hAnsi="Times New Roman" w:cs="Times New Roman"/>
          <w:spacing w:val="-1"/>
          <w:szCs w:val="26"/>
        </w:rPr>
        <w:t>О</w:t>
      </w:r>
      <w:r w:rsidRPr="004E0D80">
        <w:rPr>
          <w:rFonts w:ascii="Times New Roman" w:hAnsi="Times New Roman" w:cs="Times New Roman"/>
          <w:szCs w:val="26"/>
        </w:rPr>
        <w:t>тд</w:t>
      </w:r>
      <w:r w:rsidRPr="004E0D80">
        <w:rPr>
          <w:rFonts w:ascii="Times New Roman" w:hAnsi="Times New Roman" w:cs="Times New Roman"/>
          <w:spacing w:val="-1"/>
          <w:szCs w:val="26"/>
        </w:rPr>
        <w:t>е</w:t>
      </w:r>
      <w:r w:rsidRPr="004E0D80">
        <w:rPr>
          <w:rFonts w:ascii="Times New Roman" w:hAnsi="Times New Roman" w:cs="Times New Roman"/>
          <w:szCs w:val="26"/>
        </w:rPr>
        <w:t>л</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ма</w:t>
      </w:r>
      <w:r w:rsidRPr="004E0D80">
        <w:rPr>
          <w:rFonts w:ascii="Times New Roman" w:hAnsi="Times New Roman" w:cs="Times New Roman"/>
          <w:szCs w:val="26"/>
        </w:rPr>
        <w:t>г</w:t>
      </w:r>
      <w:r w:rsidRPr="004E0D80">
        <w:rPr>
          <w:rFonts w:ascii="Times New Roman" w:hAnsi="Times New Roman" w:cs="Times New Roman"/>
          <w:spacing w:val="1"/>
          <w:szCs w:val="26"/>
        </w:rPr>
        <w:t>и</w:t>
      </w:r>
      <w:r w:rsidRPr="004E0D80">
        <w:rPr>
          <w:rFonts w:ascii="Times New Roman" w:hAnsi="Times New Roman" w:cs="Times New Roman"/>
          <w:spacing w:val="-1"/>
          <w:szCs w:val="26"/>
        </w:rPr>
        <w:t>с</w:t>
      </w:r>
      <w:r w:rsidRPr="004E0D80">
        <w:rPr>
          <w:rFonts w:ascii="Times New Roman" w:hAnsi="Times New Roman" w:cs="Times New Roman"/>
          <w:szCs w:val="26"/>
        </w:rPr>
        <w:t>тр</w:t>
      </w:r>
      <w:r w:rsidRPr="004E0D80">
        <w:rPr>
          <w:rFonts w:ascii="Times New Roman" w:hAnsi="Times New Roman" w:cs="Times New Roman"/>
          <w:spacing w:val="-1"/>
          <w:szCs w:val="26"/>
        </w:rPr>
        <w:t>а</w:t>
      </w:r>
      <w:r w:rsidRPr="004E0D80">
        <w:rPr>
          <w:rFonts w:ascii="Times New Roman" w:hAnsi="Times New Roman" w:cs="Times New Roman"/>
          <w:spacing w:val="5"/>
          <w:szCs w:val="26"/>
        </w:rPr>
        <w:t>т</w:t>
      </w:r>
      <w:r w:rsidRPr="004E0D80">
        <w:rPr>
          <w:rFonts w:ascii="Times New Roman" w:hAnsi="Times New Roman" w:cs="Times New Roman"/>
          <w:spacing w:val="-6"/>
          <w:szCs w:val="26"/>
        </w:rPr>
        <w:t>у</w:t>
      </w:r>
      <w:r w:rsidRPr="004E0D80">
        <w:rPr>
          <w:rFonts w:ascii="Times New Roman" w:hAnsi="Times New Roman" w:cs="Times New Roman"/>
          <w:szCs w:val="26"/>
        </w:rPr>
        <w:t>ры</w:t>
      </w:r>
      <w:r w:rsidRPr="004E0D80">
        <w:rPr>
          <w:rFonts w:ascii="Times New Roman" w:hAnsi="Times New Roman" w:cs="Times New Roman"/>
          <w:spacing w:val="-13"/>
          <w:szCs w:val="26"/>
        </w:rPr>
        <w:t xml:space="preserve"> </w:t>
      </w:r>
      <w:r w:rsidRPr="004E0D80">
        <w:rPr>
          <w:rFonts w:ascii="Times New Roman" w:hAnsi="Times New Roman" w:cs="Times New Roman"/>
          <w:spacing w:val="2"/>
          <w:szCs w:val="26"/>
        </w:rPr>
        <w:t>У</w:t>
      </w:r>
      <w:r w:rsidRPr="004E0D80">
        <w:rPr>
          <w:rFonts w:ascii="Times New Roman" w:hAnsi="Times New Roman" w:cs="Times New Roman"/>
          <w:spacing w:val="1"/>
          <w:szCs w:val="26"/>
        </w:rPr>
        <w:t>п</w:t>
      </w:r>
      <w:r w:rsidRPr="004E0D80">
        <w:rPr>
          <w:rFonts w:ascii="Times New Roman" w:hAnsi="Times New Roman" w:cs="Times New Roman"/>
          <w:szCs w:val="26"/>
        </w:rPr>
        <w:t>р</w:t>
      </w:r>
      <w:r w:rsidRPr="004E0D80">
        <w:rPr>
          <w:rFonts w:ascii="Times New Roman" w:hAnsi="Times New Roman" w:cs="Times New Roman"/>
          <w:spacing w:val="-1"/>
          <w:szCs w:val="26"/>
        </w:rPr>
        <w:t>ав</w:t>
      </w:r>
      <w:r w:rsidRPr="004E0D80">
        <w:rPr>
          <w:rFonts w:ascii="Times New Roman" w:hAnsi="Times New Roman" w:cs="Times New Roman"/>
          <w:szCs w:val="26"/>
        </w:rPr>
        <w:t>л</w:t>
      </w:r>
      <w:r w:rsidRPr="004E0D80">
        <w:rPr>
          <w:rFonts w:ascii="Times New Roman" w:hAnsi="Times New Roman" w:cs="Times New Roman"/>
          <w:spacing w:val="-1"/>
          <w:szCs w:val="26"/>
        </w:rPr>
        <w:t>е</w:t>
      </w:r>
      <w:r w:rsidRPr="004E0D80">
        <w:rPr>
          <w:rFonts w:ascii="Times New Roman" w:hAnsi="Times New Roman" w:cs="Times New Roman"/>
          <w:spacing w:val="1"/>
          <w:szCs w:val="26"/>
        </w:rPr>
        <w:t>ни</w:t>
      </w:r>
      <w:r w:rsidRPr="004E0D80">
        <w:rPr>
          <w:rFonts w:ascii="Times New Roman" w:hAnsi="Times New Roman" w:cs="Times New Roman"/>
          <w:szCs w:val="26"/>
        </w:rPr>
        <w:t>я</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п</w:t>
      </w:r>
      <w:r w:rsidRPr="004E0D80">
        <w:rPr>
          <w:rFonts w:ascii="Times New Roman" w:hAnsi="Times New Roman" w:cs="Times New Roman"/>
          <w:szCs w:val="26"/>
        </w:rPr>
        <w:t>одгото</w:t>
      </w:r>
      <w:r w:rsidRPr="004E0D80">
        <w:rPr>
          <w:rFonts w:ascii="Times New Roman" w:hAnsi="Times New Roman" w:cs="Times New Roman"/>
          <w:spacing w:val="-3"/>
          <w:szCs w:val="26"/>
        </w:rPr>
        <w:t>в</w:t>
      </w:r>
      <w:r w:rsidRPr="004E0D80">
        <w:rPr>
          <w:rFonts w:ascii="Times New Roman" w:hAnsi="Times New Roman" w:cs="Times New Roman"/>
          <w:spacing w:val="1"/>
          <w:szCs w:val="26"/>
        </w:rPr>
        <w:t>к</w:t>
      </w:r>
      <w:r w:rsidRPr="004E0D80">
        <w:rPr>
          <w:rFonts w:ascii="Times New Roman" w:hAnsi="Times New Roman" w:cs="Times New Roman"/>
          <w:szCs w:val="26"/>
        </w:rPr>
        <w:t>и</w:t>
      </w:r>
      <w:r w:rsidRPr="004E0D80">
        <w:rPr>
          <w:rFonts w:ascii="Times New Roman" w:hAnsi="Times New Roman" w:cs="Times New Roman"/>
          <w:spacing w:val="-14"/>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а</w:t>
      </w:r>
      <w:r w:rsidRPr="004E0D80">
        <w:rPr>
          <w:rFonts w:ascii="Times New Roman" w:hAnsi="Times New Roman" w:cs="Times New Roman"/>
          <w:szCs w:val="26"/>
        </w:rPr>
        <w:t>дров</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выс</w:t>
      </w:r>
      <w:r w:rsidRPr="004E0D80">
        <w:rPr>
          <w:rFonts w:ascii="Times New Roman" w:hAnsi="Times New Roman" w:cs="Times New Roman"/>
          <w:szCs w:val="26"/>
        </w:rPr>
        <w:t>ш</w:t>
      </w:r>
      <w:r w:rsidRPr="004E0D80">
        <w:rPr>
          <w:rFonts w:ascii="Times New Roman" w:hAnsi="Times New Roman" w:cs="Times New Roman"/>
          <w:spacing w:val="-1"/>
          <w:szCs w:val="26"/>
        </w:rPr>
        <w:t>е</w:t>
      </w:r>
      <w:r w:rsidRPr="004E0D80">
        <w:rPr>
          <w:rFonts w:ascii="Times New Roman" w:hAnsi="Times New Roman" w:cs="Times New Roman"/>
          <w:szCs w:val="26"/>
        </w:rPr>
        <w:t>й</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ва</w:t>
      </w:r>
      <w:r w:rsidRPr="004E0D80">
        <w:rPr>
          <w:rFonts w:ascii="Times New Roman" w:hAnsi="Times New Roman" w:cs="Times New Roman"/>
          <w:szCs w:val="26"/>
        </w:rPr>
        <w:t>л</w:t>
      </w:r>
      <w:r w:rsidRPr="004E0D80">
        <w:rPr>
          <w:rFonts w:ascii="Times New Roman" w:hAnsi="Times New Roman" w:cs="Times New Roman"/>
          <w:spacing w:val="1"/>
          <w:szCs w:val="26"/>
        </w:rPr>
        <w:t>и</w:t>
      </w:r>
      <w:r w:rsidRPr="004E0D80">
        <w:rPr>
          <w:rFonts w:ascii="Times New Roman" w:hAnsi="Times New Roman" w:cs="Times New Roman"/>
          <w:szCs w:val="26"/>
        </w:rPr>
        <w:t>ф</w:t>
      </w:r>
      <w:r w:rsidRPr="004E0D80">
        <w:rPr>
          <w:rFonts w:ascii="Times New Roman" w:hAnsi="Times New Roman" w:cs="Times New Roman"/>
          <w:spacing w:val="1"/>
          <w:szCs w:val="26"/>
        </w:rPr>
        <w:t>ик</w:t>
      </w:r>
      <w:r w:rsidRPr="004E0D80">
        <w:rPr>
          <w:rFonts w:ascii="Times New Roman" w:hAnsi="Times New Roman" w:cs="Times New Roman"/>
          <w:spacing w:val="-1"/>
          <w:szCs w:val="26"/>
        </w:rPr>
        <w:t>а</w:t>
      </w:r>
      <w:r w:rsidRPr="004E0D80">
        <w:rPr>
          <w:rFonts w:ascii="Times New Roman" w:hAnsi="Times New Roman" w:cs="Times New Roman"/>
          <w:spacing w:val="1"/>
          <w:szCs w:val="26"/>
        </w:rPr>
        <w:t>ц</w:t>
      </w:r>
      <w:r w:rsidRPr="004E0D80">
        <w:rPr>
          <w:rFonts w:ascii="Times New Roman" w:hAnsi="Times New Roman" w:cs="Times New Roman"/>
          <w:spacing w:val="-2"/>
          <w:szCs w:val="26"/>
        </w:rPr>
        <w:t>ии</w:t>
      </w:r>
    </w:p>
    <w:p w14:paraId="425C50E3" w14:textId="77777777" w:rsidR="00DB23ED" w:rsidRPr="004E0D80" w:rsidRDefault="00DB23ED" w:rsidP="004E0D80">
      <w:pPr>
        <w:spacing w:after="0" w:line="240" w:lineRule="auto"/>
        <w:rPr>
          <w:rFonts w:ascii="Times New Roman" w:hAnsi="Times New Roman" w:cs="Times New Roman"/>
          <w:u w:val="single"/>
        </w:rPr>
      </w:pPr>
      <w:r w:rsidRPr="004E0D80">
        <w:rPr>
          <w:rFonts w:ascii="Times New Roman" w:hAnsi="Times New Roman" w:cs="Times New Roman"/>
        </w:rPr>
        <w:t>Ка</w:t>
      </w:r>
      <w:r w:rsidR="00185C29">
        <w:rPr>
          <w:rFonts w:ascii="Times New Roman" w:hAnsi="Times New Roman" w:cs="Times New Roman"/>
        </w:rPr>
        <w:t>федра «Международная экономика и бизнес</w:t>
      </w:r>
      <w:r w:rsidRPr="004E0D80">
        <w:rPr>
          <w:rFonts w:ascii="Times New Roman" w:hAnsi="Times New Roman" w:cs="Times New Roman"/>
        </w:rPr>
        <w:t>»</w:t>
      </w:r>
    </w:p>
    <w:p w14:paraId="6A97EB4E" w14:textId="77777777" w:rsidR="00DB23ED" w:rsidRPr="00DB23ED" w:rsidRDefault="00DB23ED" w:rsidP="00DB23ED">
      <w:pPr>
        <w:pStyle w:val="af"/>
        <w:suppressAutoHyphens/>
        <w:spacing w:after="0" w:line="360" w:lineRule="auto"/>
        <w:jc w:val="center"/>
        <w:outlineLvl w:val="0"/>
        <w:rPr>
          <w:caps/>
        </w:rPr>
      </w:pPr>
    </w:p>
    <w:p w14:paraId="612AFD2E" w14:textId="77777777" w:rsidR="00DB23ED" w:rsidRPr="00DB23ED" w:rsidRDefault="00FD4481" w:rsidP="00FD4481">
      <w:pPr>
        <w:pStyle w:val="af"/>
        <w:suppressAutoHyphens/>
        <w:spacing w:after="0" w:line="360" w:lineRule="auto"/>
        <w:jc w:val="center"/>
        <w:outlineLvl w:val="0"/>
        <w:rPr>
          <w:b/>
          <w:caps/>
          <w:sz w:val="32"/>
          <w:szCs w:val="32"/>
        </w:rPr>
      </w:pPr>
      <w:r>
        <w:rPr>
          <w:b/>
          <w:caps/>
          <w:noProof/>
          <w:sz w:val="32"/>
          <w:szCs w:val="32"/>
          <w:lang w:val="en-US"/>
        </w:rPr>
        <w:drawing>
          <wp:inline distT="0" distB="0" distL="0" distR="0" wp14:anchorId="57DC13F5" wp14:editId="30F66FE7">
            <wp:extent cx="1216660" cy="958346"/>
            <wp:effectExtent l="0" t="0" r="2540" b="6985"/>
            <wp:docPr id="5" name="Изображение 5" descr="Mac HD:Users:imacmc309:Desktop:Кафедра МЭиБ:Логотипы:Лого_кафедра_ДГТУ.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 HD:Users:imacmc309:Desktop:Кафедра МЭиБ:Логотипы:Лого_кафедра_ДГТУ.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7094" cy="958688"/>
                    </a:xfrm>
                    <a:prstGeom prst="rect">
                      <a:avLst/>
                    </a:prstGeom>
                    <a:noFill/>
                    <a:ln>
                      <a:noFill/>
                    </a:ln>
                  </pic:spPr>
                </pic:pic>
              </a:graphicData>
            </a:graphic>
          </wp:inline>
        </w:drawing>
      </w:r>
    </w:p>
    <w:p w14:paraId="5F6FC037" w14:textId="77777777" w:rsidR="003C5B2F" w:rsidRDefault="00DB23ED" w:rsidP="00710A84">
      <w:pPr>
        <w:spacing w:after="0" w:line="360" w:lineRule="auto"/>
        <w:jc w:val="center"/>
        <w:rPr>
          <w:rFonts w:ascii="Times New Roman" w:hAnsi="Times New Roman" w:cs="Times New Roman"/>
          <w:b/>
          <w:sz w:val="32"/>
          <w:szCs w:val="32"/>
        </w:rPr>
      </w:pPr>
      <w:r w:rsidRPr="00DB23ED">
        <w:rPr>
          <w:rFonts w:ascii="Times New Roman" w:hAnsi="Times New Roman" w:cs="Times New Roman"/>
          <w:b/>
          <w:sz w:val="32"/>
          <w:szCs w:val="32"/>
        </w:rPr>
        <w:t xml:space="preserve">Методические указания </w:t>
      </w:r>
    </w:p>
    <w:p w14:paraId="493FB27D" w14:textId="5D2DEFCC" w:rsidR="00DB23ED" w:rsidRPr="00DB23ED" w:rsidRDefault="00DB23ED" w:rsidP="00710A84">
      <w:pPr>
        <w:spacing w:after="0" w:line="360" w:lineRule="auto"/>
        <w:jc w:val="center"/>
        <w:rPr>
          <w:rFonts w:ascii="Times New Roman" w:hAnsi="Times New Roman" w:cs="Times New Roman"/>
          <w:b/>
          <w:sz w:val="32"/>
          <w:szCs w:val="32"/>
        </w:rPr>
      </w:pPr>
      <w:r w:rsidRPr="00DB23ED">
        <w:rPr>
          <w:rFonts w:ascii="Times New Roman" w:hAnsi="Times New Roman" w:cs="Times New Roman"/>
          <w:b/>
          <w:sz w:val="32"/>
          <w:szCs w:val="32"/>
        </w:rPr>
        <w:t xml:space="preserve">по выполнению </w:t>
      </w:r>
      <w:r w:rsidR="003D660B">
        <w:rPr>
          <w:rFonts w:ascii="Times New Roman" w:hAnsi="Times New Roman" w:cs="Times New Roman"/>
          <w:b/>
          <w:sz w:val="32"/>
          <w:szCs w:val="32"/>
        </w:rPr>
        <w:t xml:space="preserve">контрольной работы </w:t>
      </w:r>
    </w:p>
    <w:p w14:paraId="2BAF4B04" w14:textId="77777777" w:rsidR="00DB23ED" w:rsidRPr="00DB23ED" w:rsidRDefault="00DB23ED" w:rsidP="00DB23ED">
      <w:pPr>
        <w:spacing w:after="0"/>
        <w:rPr>
          <w:rFonts w:ascii="Times New Roman" w:hAnsi="Times New Roman" w:cs="Times New Roman"/>
          <w:sz w:val="28"/>
          <w:szCs w:val="28"/>
        </w:rPr>
      </w:pPr>
    </w:p>
    <w:p w14:paraId="7EDD979D" w14:textId="77777777" w:rsidR="00DB23ED" w:rsidRPr="00DB23ED" w:rsidRDefault="00DB23ED" w:rsidP="00DB23ED">
      <w:pPr>
        <w:spacing w:after="0" w:line="360" w:lineRule="auto"/>
        <w:rPr>
          <w:rFonts w:ascii="Times New Roman" w:hAnsi="Times New Roman" w:cs="Times New Roman"/>
          <w:sz w:val="28"/>
          <w:szCs w:val="28"/>
        </w:rPr>
      </w:pPr>
      <w:r w:rsidRPr="00DB23ED">
        <w:rPr>
          <w:rFonts w:ascii="Times New Roman" w:hAnsi="Times New Roman" w:cs="Times New Roman"/>
          <w:sz w:val="28"/>
          <w:szCs w:val="28"/>
        </w:rPr>
        <w:t xml:space="preserve">Направление </w:t>
      </w:r>
      <w:r w:rsidR="000B1BDA">
        <w:rPr>
          <w:rFonts w:ascii="Times New Roman" w:hAnsi="Times New Roman" w:cs="Times New Roman"/>
          <w:sz w:val="28"/>
          <w:szCs w:val="28"/>
          <w:u w:val="single"/>
        </w:rPr>
        <w:t>38.0</w:t>
      </w:r>
      <w:r w:rsidRPr="00DB23ED">
        <w:rPr>
          <w:rFonts w:ascii="Times New Roman" w:hAnsi="Times New Roman" w:cs="Times New Roman"/>
          <w:sz w:val="28"/>
          <w:szCs w:val="28"/>
          <w:u w:val="single"/>
        </w:rPr>
        <w:t xml:space="preserve">4.01 Экономика  </w:t>
      </w:r>
    </w:p>
    <w:p w14:paraId="160E66F6" w14:textId="13D61BEA" w:rsidR="00DB23ED" w:rsidRPr="00DB23ED" w:rsidRDefault="00DB23ED" w:rsidP="00DB23ED">
      <w:pPr>
        <w:pStyle w:val="210"/>
        <w:ind w:firstLine="0"/>
        <w:rPr>
          <w:rFonts w:ascii="Times New Roman" w:hAnsi="Times New Roman"/>
          <w:sz w:val="28"/>
          <w:szCs w:val="28"/>
          <w:u w:val="single"/>
        </w:rPr>
      </w:pPr>
      <w:r w:rsidRPr="00DB23ED">
        <w:rPr>
          <w:rFonts w:ascii="Times New Roman" w:hAnsi="Times New Roman"/>
          <w:sz w:val="28"/>
          <w:szCs w:val="28"/>
        </w:rPr>
        <w:t xml:space="preserve">Наименование дисциплины  </w:t>
      </w:r>
      <w:r w:rsidR="00BA242B">
        <w:rPr>
          <w:rFonts w:ascii="Times New Roman" w:hAnsi="Times New Roman"/>
          <w:sz w:val="28"/>
          <w:szCs w:val="28"/>
          <w:u w:val="single"/>
        </w:rPr>
        <w:t>Международн</w:t>
      </w:r>
      <w:r w:rsidR="001047B8">
        <w:rPr>
          <w:rFonts w:ascii="Times New Roman" w:hAnsi="Times New Roman"/>
          <w:sz w:val="28"/>
          <w:szCs w:val="28"/>
          <w:u w:val="single"/>
        </w:rPr>
        <w:t>ая кооперация и трансфер технологий</w:t>
      </w:r>
    </w:p>
    <w:p w14:paraId="4190A7D6" w14:textId="77777777" w:rsidR="00DB23ED" w:rsidRPr="00DB23ED" w:rsidRDefault="00DB23ED" w:rsidP="00DB23ED">
      <w:pPr>
        <w:pStyle w:val="210"/>
        <w:ind w:firstLine="708"/>
        <w:rPr>
          <w:rFonts w:ascii="Times New Roman" w:hAnsi="Times New Roman"/>
          <w:sz w:val="28"/>
          <w:szCs w:val="28"/>
          <w:u w:val="single"/>
        </w:rPr>
      </w:pPr>
    </w:p>
    <w:p w14:paraId="6583869F" w14:textId="77777777" w:rsidR="00DB23ED" w:rsidRPr="00DB23ED" w:rsidRDefault="00DB23ED" w:rsidP="00DB23ED">
      <w:pPr>
        <w:spacing w:after="0"/>
        <w:jc w:val="right"/>
        <w:rPr>
          <w:rFonts w:ascii="Times New Roman" w:hAnsi="Times New Roman" w:cs="Times New Roman"/>
          <w:szCs w:val="28"/>
        </w:rPr>
      </w:pPr>
    </w:p>
    <w:p w14:paraId="01D05F5A" w14:textId="77777777" w:rsidR="00DB23ED" w:rsidRPr="00DB23ED" w:rsidRDefault="00DB23ED" w:rsidP="00DB23ED">
      <w:pPr>
        <w:spacing w:after="0"/>
        <w:jc w:val="right"/>
        <w:rPr>
          <w:rFonts w:ascii="Times New Roman" w:hAnsi="Times New Roman" w:cs="Times New Roman"/>
          <w:szCs w:val="28"/>
        </w:rPr>
      </w:pPr>
    </w:p>
    <w:p w14:paraId="31E6AE27" w14:textId="77777777" w:rsidR="00DB23ED" w:rsidRPr="00DB23ED" w:rsidRDefault="00DB23ED" w:rsidP="00DB23ED">
      <w:pPr>
        <w:spacing w:after="0"/>
        <w:jc w:val="right"/>
        <w:rPr>
          <w:rFonts w:ascii="Times New Roman" w:hAnsi="Times New Roman" w:cs="Times New Roman"/>
          <w:szCs w:val="28"/>
        </w:rPr>
      </w:pPr>
    </w:p>
    <w:p w14:paraId="79B3D952" w14:textId="77777777" w:rsidR="00DB23ED" w:rsidRPr="00DB23ED" w:rsidRDefault="00DB23ED" w:rsidP="00DB23ED">
      <w:pPr>
        <w:spacing w:after="0"/>
        <w:jc w:val="right"/>
        <w:rPr>
          <w:rFonts w:ascii="Times New Roman" w:hAnsi="Times New Roman" w:cs="Times New Roman"/>
          <w:szCs w:val="28"/>
        </w:rPr>
      </w:pPr>
    </w:p>
    <w:p w14:paraId="03A516C1" w14:textId="77777777" w:rsidR="00DB23ED" w:rsidRPr="00DB23ED" w:rsidRDefault="00DB23ED" w:rsidP="00DB23ED">
      <w:pPr>
        <w:spacing w:after="0"/>
        <w:jc w:val="right"/>
        <w:rPr>
          <w:rFonts w:ascii="Times New Roman" w:hAnsi="Times New Roman" w:cs="Times New Roman"/>
          <w:szCs w:val="28"/>
        </w:rPr>
      </w:pPr>
    </w:p>
    <w:p w14:paraId="6F66963E" w14:textId="77777777" w:rsidR="00DB23ED" w:rsidRPr="00DB23ED" w:rsidRDefault="00DB23ED" w:rsidP="00DB23ED">
      <w:pPr>
        <w:spacing w:after="0"/>
        <w:jc w:val="both"/>
        <w:rPr>
          <w:rFonts w:ascii="Times New Roman" w:hAnsi="Times New Roman" w:cs="Times New Roman"/>
        </w:rPr>
      </w:pPr>
    </w:p>
    <w:p w14:paraId="4D9EC833" w14:textId="77777777" w:rsidR="00DB23ED" w:rsidRPr="00DB23ED" w:rsidRDefault="00DB23ED" w:rsidP="00DB23ED">
      <w:pPr>
        <w:spacing w:after="0"/>
        <w:jc w:val="both"/>
        <w:rPr>
          <w:rFonts w:ascii="Times New Roman" w:hAnsi="Times New Roman" w:cs="Times New Roman"/>
        </w:rPr>
      </w:pPr>
    </w:p>
    <w:p w14:paraId="5F733A25" w14:textId="77777777" w:rsidR="00DB23ED" w:rsidRPr="00DB23ED" w:rsidRDefault="00DB23ED" w:rsidP="00DB23ED">
      <w:pPr>
        <w:spacing w:after="0"/>
        <w:jc w:val="both"/>
        <w:rPr>
          <w:rFonts w:ascii="Times New Roman" w:hAnsi="Times New Roman" w:cs="Times New Roman"/>
        </w:rPr>
      </w:pPr>
    </w:p>
    <w:p w14:paraId="628A93AD" w14:textId="77777777" w:rsidR="00DB23ED" w:rsidRPr="00DB23ED" w:rsidRDefault="00DB23ED" w:rsidP="00DB23ED">
      <w:pPr>
        <w:spacing w:after="0"/>
        <w:jc w:val="both"/>
        <w:rPr>
          <w:rFonts w:ascii="Times New Roman" w:hAnsi="Times New Roman" w:cs="Times New Roman"/>
        </w:rPr>
      </w:pPr>
    </w:p>
    <w:p w14:paraId="795045CF" w14:textId="77777777" w:rsidR="00DB23ED" w:rsidRPr="00DB23ED" w:rsidRDefault="00DB23ED" w:rsidP="00DB23ED">
      <w:pPr>
        <w:spacing w:after="0"/>
        <w:jc w:val="both"/>
        <w:rPr>
          <w:rFonts w:ascii="Times New Roman" w:hAnsi="Times New Roman" w:cs="Times New Roman"/>
        </w:rPr>
      </w:pPr>
    </w:p>
    <w:p w14:paraId="179320F8" w14:textId="77777777" w:rsidR="00185C29" w:rsidRDefault="00185C29" w:rsidP="00DB23ED">
      <w:pPr>
        <w:spacing w:after="0"/>
        <w:jc w:val="center"/>
        <w:rPr>
          <w:rFonts w:ascii="Times New Roman" w:hAnsi="Times New Roman" w:cs="Times New Roman"/>
          <w:szCs w:val="28"/>
        </w:rPr>
      </w:pPr>
    </w:p>
    <w:p w14:paraId="02648CDC" w14:textId="77777777" w:rsidR="00185C29" w:rsidRDefault="00185C29" w:rsidP="00DB23ED">
      <w:pPr>
        <w:spacing w:after="0"/>
        <w:jc w:val="center"/>
        <w:rPr>
          <w:rFonts w:ascii="Times New Roman" w:hAnsi="Times New Roman" w:cs="Times New Roman"/>
          <w:szCs w:val="28"/>
        </w:rPr>
      </w:pPr>
    </w:p>
    <w:p w14:paraId="5C63BFD1" w14:textId="77777777" w:rsidR="00FD4481" w:rsidRDefault="00FD4481" w:rsidP="00FD4481">
      <w:pPr>
        <w:spacing w:after="0"/>
        <w:rPr>
          <w:rFonts w:ascii="Times New Roman" w:hAnsi="Times New Roman" w:cs="Times New Roman"/>
          <w:szCs w:val="28"/>
        </w:rPr>
      </w:pPr>
    </w:p>
    <w:p w14:paraId="79C2A876" w14:textId="77777777" w:rsidR="00FD4481" w:rsidRDefault="00FD4481" w:rsidP="00FD4481">
      <w:pPr>
        <w:spacing w:after="0"/>
        <w:rPr>
          <w:rFonts w:ascii="Times New Roman" w:hAnsi="Times New Roman" w:cs="Times New Roman"/>
          <w:szCs w:val="28"/>
        </w:rPr>
      </w:pPr>
    </w:p>
    <w:p w14:paraId="3BC5BA84" w14:textId="77777777" w:rsidR="00DB23ED" w:rsidRPr="00DB23ED" w:rsidRDefault="00DB23ED" w:rsidP="00DB23ED">
      <w:pPr>
        <w:spacing w:after="0"/>
        <w:jc w:val="center"/>
        <w:rPr>
          <w:rFonts w:ascii="Times New Roman" w:hAnsi="Times New Roman" w:cs="Times New Roman"/>
          <w:szCs w:val="28"/>
        </w:rPr>
      </w:pPr>
      <w:proofErr w:type="spellStart"/>
      <w:r w:rsidRPr="00DB23ED">
        <w:rPr>
          <w:rFonts w:ascii="Times New Roman" w:hAnsi="Times New Roman" w:cs="Times New Roman"/>
          <w:szCs w:val="28"/>
        </w:rPr>
        <w:t>Ростов</w:t>
      </w:r>
      <w:proofErr w:type="spellEnd"/>
      <w:r w:rsidRPr="00DB23ED">
        <w:rPr>
          <w:rFonts w:ascii="Times New Roman" w:hAnsi="Times New Roman" w:cs="Times New Roman"/>
          <w:szCs w:val="28"/>
        </w:rPr>
        <w:t>-на-Дону</w:t>
      </w:r>
    </w:p>
    <w:p w14:paraId="2B913957" w14:textId="4EA2C8C8"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20</w:t>
      </w:r>
      <w:r w:rsidR="00185C29">
        <w:rPr>
          <w:rFonts w:ascii="Times New Roman" w:hAnsi="Times New Roman" w:cs="Times New Roman"/>
          <w:szCs w:val="28"/>
        </w:rPr>
        <w:t>2</w:t>
      </w:r>
      <w:r w:rsidR="0026716E">
        <w:rPr>
          <w:rFonts w:ascii="Times New Roman" w:hAnsi="Times New Roman" w:cs="Times New Roman"/>
          <w:szCs w:val="28"/>
        </w:rPr>
        <w:t>4</w:t>
      </w:r>
      <w:r w:rsidRPr="00DB23ED">
        <w:rPr>
          <w:rFonts w:ascii="Times New Roman" w:hAnsi="Times New Roman" w:cs="Times New Roman"/>
          <w:szCs w:val="28"/>
        </w:rPr>
        <w:t xml:space="preserve"> </w:t>
      </w:r>
    </w:p>
    <w:p w14:paraId="7D517AD8" w14:textId="77777777" w:rsidR="00DB23ED" w:rsidRPr="00DB23ED" w:rsidRDefault="00DB23ED" w:rsidP="00DB23ED">
      <w:pPr>
        <w:spacing w:after="0"/>
        <w:rPr>
          <w:rFonts w:ascii="Times New Roman" w:eastAsia="Calibri" w:hAnsi="Times New Roman" w:cs="Times New Roman"/>
          <w:sz w:val="24"/>
          <w:szCs w:val="24"/>
        </w:rPr>
      </w:pPr>
      <w:r w:rsidRPr="00DB23ED">
        <w:rPr>
          <w:rFonts w:ascii="Times New Roman" w:eastAsia="Calibri" w:hAnsi="Times New Roman" w:cs="Times New Roman"/>
          <w:sz w:val="24"/>
          <w:szCs w:val="24"/>
        </w:rPr>
        <w:br w:type="page"/>
      </w:r>
    </w:p>
    <w:p w14:paraId="48DA05A5" w14:textId="0C7168FB" w:rsidR="00185C29" w:rsidRPr="00F6355D" w:rsidRDefault="00185C29" w:rsidP="00F6355D">
      <w:pPr>
        <w:spacing w:after="0" w:line="240" w:lineRule="auto"/>
        <w:jc w:val="center"/>
        <w:rPr>
          <w:rFonts w:ascii="Times New Roman" w:hAnsi="Times New Roman" w:cs="Times New Roman"/>
          <w:b/>
          <w:sz w:val="24"/>
          <w:szCs w:val="24"/>
        </w:rPr>
      </w:pPr>
      <w:r w:rsidRPr="00185C29">
        <w:rPr>
          <w:rFonts w:ascii="Times New Roman" w:hAnsi="Times New Roman" w:cs="Times New Roman"/>
          <w:b/>
          <w:sz w:val="24"/>
          <w:szCs w:val="24"/>
        </w:rPr>
        <w:lastRenderedPageBreak/>
        <w:t>1.</w:t>
      </w:r>
      <w:r w:rsidR="00FD4481">
        <w:rPr>
          <w:rFonts w:ascii="Times New Roman" w:hAnsi="Times New Roman" w:cs="Times New Roman"/>
          <w:b/>
          <w:sz w:val="24"/>
          <w:szCs w:val="24"/>
        </w:rPr>
        <w:t xml:space="preserve"> Общие положения</w:t>
      </w:r>
    </w:p>
    <w:p w14:paraId="6F17659A" w14:textId="77777777" w:rsidR="00185C29" w:rsidRP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b/>
          <w:sz w:val="24"/>
          <w:szCs w:val="24"/>
        </w:rPr>
        <w:t>Контрольная работа</w:t>
      </w:r>
      <w:r w:rsidRPr="00185C29">
        <w:rPr>
          <w:rFonts w:ascii="Times New Roman" w:hAnsi="Times New Roman" w:cs="Times New Roman"/>
          <w:sz w:val="24"/>
          <w:szCs w:val="24"/>
        </w:rPr>
        <w:t xml:space="preserve"> – одна из форм контроля уровня знаний студента и ориентирования его в вопросах, ограниченных объемом учебной тематики. </w:t>
      </w:r>
    </w:p>
    <w:p w14:paraId="6FA1BCE7" w14:textId="77777777" w:rsid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sz w:val="24"/>
          <w:szCs w:val="24"/>
        </w:rPr>
        <w:t xml:space="preserve">Выполнение контрольной работы является проверкой качества полученных студентом теоретических знаний, практических умений, степени освоения общих компетенций и способствует </w:t>
      </w:r>
      <w:r>
        <w:rPr>
          <w:rFonts w:ascii="Times New Roman" w:hAnsi="Times New Roman" w:cs="Times New Roman"/>
          <w:sz w:val="24"/>
          <w:szCs w:val="24"/>
        </w:rPr>
        <w:t>углубле</w:t>
      </w:r>
      <w:r w:rsidRPr="00185C29">
        <w:rPr>
          <w:rFonts w:ascii="Times New Roman" w:hAnsi="Times New Roman" w:cs="Times New Roman"/>
          <w:sz w:val="24"/>
          <w:szCs w:val="24"/>
        </w:rPr>
        <w:t xml:space="preserve">нному изучению студентами пройденного материала. </w:t>
      </w:r>
    </w:p>
    <w:p w14:paraId="2AD8E2C7" w14:textId="77777777" w:rsidR="00333604" w:rsidRDefault="00333604"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Контрольная</w:t>
      </w:r>
      <w:r w:rsidRPr="00333604">
        <w:rPr>
          <w:rFonts w:ascii="Times New Roman" w:hAnsi="Times New Roman" w:cs="Times New Roman"/>
          <w:sz w:val="24"/>
          <w:szCs w:val="24"/>
        </w:rPr>
        <w:t xml:space="preserve"> работа выполняется в соответствии с учебным планом и имеет</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своей </w:t>
      </w:r>
      <w:r w:rsidRPr="00333604">
        <w:rPr>
          <w:rFonts w:ascii="Times New Roman" w:hAnsi="Times New Roman" w:cs="Times New Roman"/>
          <w:b/>
          <w:sz w:val="24"/>
          <w:szCs w:val="24"/>
        </w:rPr>
        <w:t xml:space="preserve">целью </w:t>
      </w:r>
      <w:r w:rsidRPr="00333604">
        <w:rPr>
          <w:rFonts w:ascii="Times New Roman" w:hAnsi="Times New Roman" w:cs="Times New Roman"/>
          <w:sz w:val="24"/>
          <w:szCs w:val="24"/>
        </w:rPr>
        <w:t>систематизацию, закрепление и расширение теоретических 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практических знаний в области </w:t>
      </w:r>
      <w:r>
        <w:rPr>
          <w:rFonts w:ascii="Times New Roman" w:hAnsi="Times New Roman" w:cs="Times New Roman"/>
          <w:sz w:val="24"/>
          <w:szCs w:val="24"/>
        </w:rPr>
        <w:t>международной экономики</w:t>
      </w:r>
      <w:r w:rsidRPr="00333604">
        <w:rPr>
          <w:rFonts w:ascii="Times New Roman" w:hAnsi="Times New Roman" w:cs="Times New Roman"/>
          <w:sz w:val="24"/>
          <w:szCs w:val="24"/>
        </w:rPr>
        <w:t xml:space="preserve"> и выявление умения применять полученные знания при</w:t>
      </w:r>
      <w:r>
        <w:rPr>
          <w:rFonts w:ascii="Times New Roman" w:hAnsi="Times New Roman" w:cs="Times New Roman"/>
          <w:sz w:val="24"/>
          <w:szCs w:val="24"/>
        </w:rPr>
        <w:t xml:space="preserve"> </w:t>
      </w:r>
      <w:r w:rsidRPr="00333604">
        <w:rPr>
          <w:rFonts w:ascii="Times New Roman" w:hAnsi="Times New Roman" w:cs="Times New Roman"/>
          <w:sz w:val="24"/>
          <w:szCs w:val="24"/>
        </w:rPr>
        <w:t>решении конкретных экономических научных задач; развитие навыка</w:t>
      </w:r>
      <w:r>
        <w:rPr>
          <w:rFonts w:ascii="Times New Roman" w:hAnsi="Times New Roman" w:cs="Times New Roman"/>
          <w:sz w:val="24"/>
          <w:szCs w:val="24"/>
        </w:rPr>
        <w:t xml:space="preserve"> </w:t>
      </w:r>
      <w:r w:rsidRPr="00333604">
        <w:rPr>
          <w:rFonts w:ascii="Times New Roman" w:hAnsi="Times New Roman" w:cs="Times New Roman"/>
          <w:sz w:val="24"/>
          <w:szCs w:val="24"/>
        </w:rPr>
        <w:t>самостоятельной работы и применения методик исследования при решении</w:t>
      </w:r>
      <w:r>
        <w:rPr>
          <w:rFonts w:ascii="Times New Roman" w:hAnsi="Times New Roman" w:cs="Times New Roman"/>
          <w:sz w:val="24"/>
          <w:szCs w:val="24"/>
        </w:rPr>
        <w:t xml:space="preserve"> </w:t>
      </w:r>
      <w:r w:rsidRPr="00333604">
        <w:rPr>
          <w:rFonts w:ascii="Times New Roman" w:hAnsi="Times New Roman" w:cs="Times New Roman"/>
          <w:sz w:val="24"/>
          <w:szCs w:val="24"/>
        </w:rPr>
        <w:t>разрабатываемых проблем и вопросов; выявление степени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подготовленности студента к самостоятельной </w:t>
      </w:r>
      <w:r w:rsidR="00F569CE">
        <w:rPr>
          <w:rFonts w:ascii="Times New Roman" w:hAnsi="Times New Roman" w:cs="Times New Roman"/>
          <w:sz w:val="24"/>
          <w:szCs w:val="24"/>
        </w:rPr>
        <w:t xml:space="preserve">деятельности </w:t>
      </w:r>
      <w:r w:rsidR="00F569CE" w:rsidRPr="00185C29">
        <w:rPr>
          <w:rFonts w:ascii="Times New Roman" w:hAnsi="Times New Roman" w:cs="Times New Roman"/>
          <w:sz w:val="24"/>
          <w:szCs w:val="24"/>
        </w:rPr>
        <w:t>по освоению дисциплины и формированию необходимых компетенций</w:t>
      </w:r>
      <w:r w:rsidRPr="00333604">
        <w:rPr>
          <w:rFonts w:ascii="Times New Roman" w:hAnsi="Times New Roman" w:cs="Times New Roman"/>
          <w:sz w:val="24"/>
          <w:szCs w:val="24"/>
        </w:rPr>
        <w:t>.</w:t>
      </w:r>
    </w:p>
    <w:p w14:paraId="5D80C5AE" w14:textId="77777777" w:rsidR="008E7B41" w:rsidRDefault="008E7B41" w:rsidP="001A6ED6">
      <w:pPr>
        <w:pStyle w:val="2"/>
        <w:spacing w:before="0"/>
        <w:jc w:val="both"/>
        <w:rPr>
          <w:rFonts w:ascii="Times New Roman" w:hAnsi="Times New Roman" w:cs="Times New Roman"/>
          <w:color w:val="auto"/>
          <w:sz w:val="24"/>
          <w:szCs w:val="24"/>
        </w:rPr>
      </w:pPr>
      <w:bookmarkStart w:id="0" w:name="_Toc309778455"/>
    </w:p>
    <w:p w14:paraId="39EEBC3A" w14:textId="75D50DF1" w:rsidR="008E7B41" w:rsidRPr="008E7B41" w:rsidRDefault="008E7B41"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 </w:t>
      </w:r>
      <w:r w:rsidR="00D73C01" w:rsidRPr="008E7B41">
        <w:rPr>
          <w:rFonts w:ascii="Times New Roman" w:hAnsi="Times New Roman" w:cs="Times New Roman"/>
          <w:b/>
          <w:sz w:val="24"/>
          <w:szCs w:val="24"/>
        </w:rPr>
        <w:t xml:space="preserve">Организация выполнения </w:t>
      </w:r>
      <w:r w:rsidR="003D660B" w:rsidRPr="008E7B41">
        <w:rPr>
          <w:rFonts w:ascii="Times New Roman" w:hAnsi="Times New Roman" w:cs="Times New Roman"/>
          <w:b/>
          <w:sz w:val="24"/>
          <w:szCs w:val="24"/>
        </w:rPr>
        <w:t xml:space="preserve">контрольной  </w:t>
      </w:r>
      <w:r w:rsidR="00D73C01" w:rsidRPr="008E7B41">
        <w:rPr>
          <w:rFonts w:ascii="Times New Roman" w:hAnsi="Times New Roman" w:cs="Times New Roman"/>
          <w:b/>
          <w:sz w:val="24"/>
          <w:szCs w:val="24"/>
        </w:rPr>
        <w:t>работы</w:t>
      </w:r>
      <w:bookmarkEnd w:id="0"/>
    </w:p>
    <w:p w14:paraId="16B7C90D" w14:textId="77777777" w:rsidR="00D73C01" w:rsidRDefault="00D73C01" w:rsidP="001A6ED6">
      <w:pPr>
        <w:spacing w:after="0" w:line="240" w:lineRule="auto"/>
        <w:ind w:firstLine="708"/>
        <w:jc w:val="both"/>
        <w:rPr>
          <w:rFonts w:ascii="Times New Roman" w:hAnsi="Times New Roman" w:cs="Times New Roman"/>
          <w:sz w:val="24"/>
          <w:szCs w:val="24"/>
        </w:rPr>
      </w:pPr>
      <w:r w:rsidRPr="00D73C01">
        <w:rPr>
          <w:rFonts w:ascii="Times New Roman" w:hAnsi="Times New Roman" w:cs="Times New Roman"/>
          <w:sz w:val="24"/>
          <w:szCs w:val="24"/>
        </w:rPr>
        <w:t xml:space="preserve">Тематика </w:t>
      </w:r>
      <w:r w:rsidR="00A03506">
        <w:rPr>
          <w:rFonts w:ascii="Times New Roman" w:hAnsi="Times New Roman" w:cs="Times New Roman"/>
          <w:sz w:val="24"/>
          <w:szCs w:val="24"/>
        </w:rPr>
        <w:t xml:space="preserve">письменных </w:t>
      </w:r>
      <w:r w:rsidRPr="00D73C01">
        <w:rPr>
          <w:rFonts w:ascii="Times New Roman" w:hAnsi="Times New Roman" w:cs="Times New Roman"/>
          <w:sz w:val="24"/>
          <w:szCs w:val="24"/>
        </w:rPr>
        <w:t>работ разрабатывается кафедрой, за которой закреплена дисциплина.</w:t>
      </w:r>
      <w:r w:rsidR="00F569CE">
        <w:rPr>
          <w:rFonts w:ascii="Times New Roman" w:hAnsi="Times New Roman" w:cs="Times New Roman"/>
          <w:sz w:val="24"/>
          <w:szCs w:val="24"/>
        </w:rPr>
        <w:t xml:space="preserve"> </w:t>
      </w:r>
      <w:r w:rsidRPr="00D73C01">
        <w:rPr>
          <w:rFonts w:ascii="Times New Roman" w:hAnsi="Times New Roman" w:cs="Times New Roman"/>
          <w:sz w:val="24"/>
          <w:szCs w:val="24"/>
        </w:rPr>
        <w:t xml:space="preserve">Руководителем </w:t>
      </w:r>
      <w:r w:rsidR="003D660B">
        <w:rPr>
          <w:rFonts w:ascii="Times New Roman" w:hAnsi="Times New Roman" w:cs="Times New Roman"/>
          <w:sz w:val="24"/>
          <w:szCs w:val="24"/>
        </w:rPr>
        <w:t xml:space="preserve">контрольной  </w:t>
      </w:r>
      <w:r w:rsidRPr="00D73C01">
        <w:rPr>
          <w:rFonts w:ascii="Times New Roman" w:hAnsi="Times New Roman" w:cs="Times New Roman"/>
          <w:sz w:val="24"/>
          <w:szCs w:val="24"/>
        </w:rPr>
        <w:t xml:space="preserve">работы назначается преподаватель кафедры, за которым закреплена изучаемая дисциплина. </w:t>
      </w:r>
    </w:p>
    <w:p w14:paraId="23A8B23E" w14:textId="71F58A25" w:rsidR="00F569CE" w:rsidRPr="00F569CE" w:rsidRDefault="00F569CE"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Контрольная </w:t>
      </w:r>
      <w:r w:rsidRPr="00F569CE">
        <w:rPr>
          <w:rFonts w:ascii="Times New Roman" w:hAnsi="Times New Roman" w:cs="Times New Roman"/>
          <w:sz w:val="24"/>
          <w:szCs w:val="24"/>
        </w:rPr>
        <w:t>работа должна быть написана каждым студентом самостоятельно под</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руководством преподавателя. Тема </w:t>
      </w:r>
      <w:r>
        <w:rPr>
          <w:rFonts w:ascii="Times New Roman" w:hAnsi="Times New Roman" w:cs="Times New Roman"/>
          <w:sz w:val="24"/>
          <w:szCs w:val="24"/>
        </w:rPr>
        <w:t>контрольной</w:t>
      </w:r>
      <w:r w:rsidRPr="00F569CE">
        <w:rPr>
          <w:rFonts w:ascii="Times New Roman" w:hAnsi="Times New Roman" w:cs="Times New Roman"/>
          <w:sz w:val="24"/>
          <w:szCs w:val="24"/>
        </w:rPr>
        <w:t xml:space="preserve"> работы выбирается студентом из</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предлагаемого перечня примерных тем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w:t>
      </w:r>
      <w:r w:rsidR="001A6ED6">
        <w:rPr>
          <w:rFonts w:ascii="Times New Roman" w:hAnsi="Times New Roman" w:cs="Times New Roman"/>
          <w:sz w:val="24"/>
          <w:szCs w:val="24"/>
        </w:rPr>
        <w:t xml:space="preserve"> (см. Приложение А)</w:t>
      </w:r>
      <w:r w:rsidR="00154A38">
        <w:rPr>
          <w:rFonts w:ascii="Times New Roman" w:hAnsi="Times New Roman" w:cs="Times New Roman"/>
          <w:sz w:val="24"/>
          <w:szCs w:val="24"/>
        </w:rPr>
        <w:t xml:space="preserve"> по </w:t>
      </w:r>
      <w:r w:rsidR="0026716E">
        <w:rPr>
          <w:rFonts w:ascii="Times New Roman" w:hAnsi="Times New Roman" w:cs="Times New Roman"/>
          <w:sz w:val="24"/>
          <w:szCs w:val="24"/>
        </w:rPr>
        <w:t>последней цифре зачетной книжки</w:t>
      </w:r>
      <w:r w:rsidRPr="00F569CE">
        <w:rPr>
          <w:rFonts w:ascii="Times New Roman" w:hAnsi="Times New Roman" w:cs="Times New Roman"/>
          <w:sz w:val="24"/>
          <w:szCs w:val="24"/>
        </w:rPr>
        <w:t xml:space="preserve">, однако, </w:t>
      </w:r>
      <w:r w:rsidR="00A44E46">
        <w:rPr>
          <w:rFonts w:ascii="Times New Roman" w:hAnsi="Times New Roman" w:cs="Times New Roman"/>
          <w:sz w:val="24"/>
          <w:szCs w:val="24"/>
        </w:rPr>
        <w:t>обучающийся</w:t>
      </w:r>
      <w:r w:rsidRPr="00F569CE">
        <w:rPr>
          <w:rFonts w:ascii="Times New Roman" w:hAnsi="Times New Roman" w:cs="Times New Roman"/>
          <w:sz w:val="24"/>
          <w:szCs w:val="24"/>
        </w:rPr>
        <w:t xml:space="preserve"> может</w:t>
      </w:r>
      <w:r>
        <w:rPr>
          <w:rFonts w:ascii="Times New Roman" w:hAnsi="Times New Roman" w:cs="Times New Roman"/>
          <w:sz w:val="24"/>
          <w:szCs w:val="24"/>
        </w:rPr>
        <w:t xml:space="preserve"> </w:t>
      </w:r>
      <w:r w:rsidRPr="00F569CE">
        <w:rPr>
          <w:rFonts w:ascii="Times New Roman" w:hAnsi="Times New Roman" w:cs="Times New Roman"/>
          <w:sz w:val="24"/>
          <w:szCs w:val="24"/>
        </w:rPr>
        <w:t>по согласованию с научным руководителем предложить свою оригинальную тему,</w:t>
      </w:r>
      <w:r>
        <w:rPr>
          <w:rFonts w:ascii="Times New Roman" w:hAnsi="Times New Roman" w:cs="Times New Roman"/>
          <w:sz w:val="24"/>
          <w:szCs w:val="24"/>
        </w:rPr>
        <w:t xml:space="preserve"> </w:t>
      </w:r>
      <w:r w:rsidRPr="00F569CE">
        <w:rPr>
          <w:rFonts w:ascii="Times New Roman" w:hAnsi="Times New Roman" w:cs="Times New Roman"/>
          <w:sz w:val="24"/>
          <w:szCs w:val="24"/>
        </w:rPr>
        <w:t>соответствующую проблематике курса «</w:t>
      </w:r>
      <w:r w:rsidR="001047B8">
        <w:rPr>
          <w:rFonts w:ascii="Times New Roman" w:hAnsi="Times New Roman" w:cs="Times New Roman"/>
          <w:sz w:val="24"/>
          <w:szCs w:val="24"/>
        </w:rPr>
        <w:t>Международная кооперация и трансфер технологий</w:t>
      </w:r>
      <w:r w:rsidRPr="00F569CE">
        <w:rPr>
          <w:rFonts w:ascii="Times New Roman" w:hAnsi="Times New Roman" w:cs="Times New Roman"/>
          <w:sz w:val="24"/>
          <w:szCs w:val="24"/>
        </w:rPr>
        <w:t>».</w:t>
      </w:r>
    </w:p>
    <w:p w14:paraId="19CAC90C" w14:textId="77777777" w:rsidR="00F569CE"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После выбора темы необходимо подобрать материал, на основе которого</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будет выполняться </w:t>
      </w:r>
      <w:r>
        <w:rPr>
          <w:rFonts w:ascii="Times New Roman" w:hAnsi="Times New Roman" w:cs="Times New Roman"/>
          <w:sz w:val="24"/>
          <w:szCs w:val="24"/>
        </w:rPr>
        <w:t>контрольная</w:t>
      </w:r>
      <w:r w:rsidRPr="00F569CE">
        <w:rPr>
          <w:rFonts w:ascii="Times New Roman" w:hAnsi="Times New Roman" w:cs="Times New Roman"/>
          <w:sz w:val="24"/>
          <w:szCs w:val="24"/>
        </w:rPr>
        <w:t xml:space="preserve"> работа.</w:t>
      </w:r>
      <w:r w:rsidR="00CF13CF">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Руководители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 проводят регулярные консультации.</w:t>
      </w:r>
      <w:r>
        <w:rPr>
          <w:rFonts w:ascii="Times New Roman" w:hAnsi="Times New Roman" w:cs="Times New Roman"/>
          <w:sz w:val="24"/>
          <w:szCs w:val="24"/>
        </w:rPr>
        <w:t xml:space="preserve"> </w:t>
      </w:r>
      <w:r w:rsidRPr="00F569CE">
        <w:rPr>
          <w:rFonts w:ascii="Times New Roman" w:hAnsi="Times New Roman" w:cs="Times New Roman"/>
          <w:sz w:val="24"/>
          <w:szCs w:val="24"/>
        </w:rPr>
        <w:t>Особое значение имеет первая консультация, когда студент знакомится с</w:t>
      </w:r>
      <w:r>
        <w:rPr>
          <w:rFonts w:ascii="Times New Roman" w:hAnsi="Times New Roman" w:cs="Times New Roman"/>
          <w:sz w:val="24"/>
          <w:szCs w:val="24"/>
        </w:rPr>
        <w:t xml:space="preserve"> </w:t>
      </w:r>
      <w:r w:rsidRPr="00F569CE">
        <w:rPr>
          <w:rFonts w:ascii="Times New Roman" w:hAnsi="Times New Roman" w:cs="Times New Roman"/>
          <w:sz w:val="24"/>
          <w:szCs w:val="24"/>
        </w:rPr>
        <w:t>методикой работы, подбором литературы и составлением плана.</w:t>
      </w:r>
      <w:r>
        <w:rPr>
          <w:rFonts w:ascii="Times New Roman" w:hAnsi="Times New Roman" w:cs="Times New Roman"/>
          <w:sz w:val="24"/>
          <w:szCs w:val="24"/>
        </w:rPr>
        <w:t xml:space="preserve"> </w:t>
      </w:r>
      <w:r w:rsidRPr="00F569CE">
        <w:rPr>
          <w:rFonts w:ascii="Times New Roman" w:hAnsi="Times New Roman" w:cs="Times New Roman"/>
          <w:sz w:val="24"/>
          <w:szCs w:val="24"/>
        </w:rPr>
        <w:t>План должен отражать основное содержание работы и</w:t>
      </w:r>
      <w:r>
        <w:rPr>
          <w:rFonts w:ascii="Times New Roman" w:hAnsi="Times New Roman" w:cs="Times New Roman"/>
          <w:sz w:val="24"/>
          <w:szCs w:val="24"/>
        </w:rPr>
        <w:t xml:space="preserve"> </w:t>
      </w:r>
      <w:r w:rsidRPr="00F569CE">
        <w:rPr>
          <w:rFonts w:ascii="Times New Roman" w:hAnsi="Times New Roman" w:cs="Times New Roman"/>
          <w:sz w:val="24"/>
          <w:szCs w:val="24"/>
        </w:rPr>
        <w:t>обеспечивать последовательность изложения.</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Текст работы должен быть разделён на </w:t>
      </w:r>
      <w:r>
        <w:rPr>
          <w:rFonts w:ascii="Times New Roman" w:hAnsi="Times New Roman" w:cs="Times New Roman"/>
          <w:sz w:val="24"/>
          <w:szCs w:val="24"/>
        </w:rPr>
        <w:t>пункты</w:t>
      </w:r>
      <w:r w:rsidRPr="00F569CE">
        <w:rPr>
          <w:rFonts w:ascii="Times New Roman" w:hAnsi="Times New Roman" w:cs="Times New Roman"/>
          <w:sz w:val="24"/>
          <w:szCs w:val="24"/>
        </w:rPr>
        <w:t xml:space="preserve"> и параграфы в соответствии с</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планом. </w:t>
      </w:r>
    </w:p>
    <w:p w14:paraId="138F80A4" w14:textId="77777777" w:rsidR="00D73C01"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 xml:space="preserve">Независимо от темы </w:t>
      </w:r>
      <w:r>
        <w:rPr>
          <w:rFonts w:ascii="Times New Roman" w:hAnsi="Times New Roman" w:cs="Times New Roman"/>
          <w:sz w:val="24"/>
          <w:szCs w:val="24"/>
        </w:rPr>
        <w:t>контрольной работы</w:t>
      </w:r>
      <w:r w:rsidRPr="00F569CE">
        <w:rPr>
          <w:rFonts w:ascii="Times New Roman" w:hAnsi="Times New Roman" w:cs="Times New Roman"/>
          <w:sz w:val="24"/>
          <w:szCs w:val="24"/>
        </w:rPr>
        <w:t xml:space="preserve"> начинать ее выполнение следует с</w:t>
      </w:r>
      <w:r>
        <w:rPr>
          <w:rFonts w:ascii="Times New Roman" w:hAnsi="Times New Roman" w:cs="Times New Roman"/>
          <w:sz w:val="24"/>
          <w:szCs w:val="24"/>
        </w:rPr>
        <w:t xml:space="preserve"> </w:t>
      </w:r>
      <w:r w:rsidRPr="00F569CE">
        <w:rPr>
          <w:rFonts w:ascii="Times New Roman" w:hAnsi="Times New Roman" w:cs="Times New Roman"/>
          <w:sz w:val="24"/>
          <w:szCs w:val="24"/>
        </w:rPr>
        <w:t>изучения литературных источников</w:t>
      </w:r>
      <w:r>
        <w:rPr>
          <w:rFonts w:ascii="Times New Roman" w:hAnsi="Times New Roman" w:cs="Times New Roman"/>
          <w:sz w:val="24"/>
          <w:szCs w:val="24"/>
        </w:rPr>
        <w:t xml:space="preserve"> и составления библиографии</w:t>
      </w:r>
      <w:r w:rsidRPr="00F569CE">
        <w:rPr>
          <w:rFonts w:ascii="Times New Roman" w:hAnsi="Times New Roman" w:cs="Times New Roman"/>
          <w:sz w:val="24"/>
          <w:szCs w:val="24"/>
        </w:rPr>
        <w:t>.</w:t>
      </w:r>
      <w:r>
        <w:rPr>
          <w:rFonts w:ascii="Times New Roman" w:hAnsi="Times New Roman" w:cs="Times New Roman"/>
          <w:sz w:val="24"/>
          <w:szCs w:val="24"/>
        </w:rPr>
        <w:t xml:space="preserve"> </w:t>
      </w:r>
      <w:r w:rsidRPr="00F569CE">
        <w:rPr>
          <w:rFonts w:ascii="Times New Roman" w:hAnsi="Times New Roman" w:cs="Times New Roman"/>
          <w:sz w:val="24"/>
          <w:szCs w:val="24"/>
        </w:rPr>
        <w:t>Студент должен самостоятельно подобрать</w:t>
      </w:r>
      <w:r>
        <w:rPr>
          <w:rFonts w:ascii="Times New Roman" w:hAnsi="Times New Roman" w:cs="Times New Roman"/>
          <w:sz w:val="24"/>
          <w:szCs w:val="24"/>
        </w:rPr>
        <w:t xml:space="preserve"> </w:t>
      </w:r>
      <w:r w:rsidRPr="00F569CE">
        <w:rPr>
          <w:rFonts w:ascii="Times New Roman" w:hAnsi="Times New Roman" w:cs="Times New Roman"/>
          <w:sz w:val="24"/>
          <w:szCs w:val="24"/>
        </w:rPr>
        <w:t>литературу, относящуюся к теме. Поиски литературы и ее нахождение требуют</w:t>
      </w:r>
      <w:r>
        <w:rPr>
          <w:rFonts w:ascii="Times New Roman" w:hAnsi="Times New Roman" w:cs="Times New Roman"/>
          <w:sz w:val="24"/>
          <w:szCs w:val="24"/>
        </w:rPr>
        <w:t xml:space="preserve"> </w:t>
      </w:r>
      <w:r w:rsidRPr="00F569CE">
        <w:rPr>
          <w:rFonts w:ascii="Times New Roman" w:hAnsi="Times New Roman" w:cs="Times New Roman"/>
          <w:sz w:val="24"/>
          <w:szCs w:val="24"/>
        </w:rPr>
        <w:t>последовательной и методической работы, использования справочников и</w:t>
      </w:r>
      <w:r>
        <w:rPr>
          <w:rFonts w:ascii="Times New Roman" w:hAnsi="Times New Roman" w:cs="Times New Roman"/>
          <w:sz w:val="24"/>
          <w:szCs w:val="24"/>
        </w:rPr>
        <w:t xml:space="preserve"> </w:t>
      </w:r>
      <w:r w:rsidRPr="00F569CE">
        <w:rPr>
          <w:rFonts w:ascii="Times New Roman" w:hAnsi="Times New Roman" w:cs="Times New Roman"/>
          <w:sz w:val="24"/>
          <w:szCs w:val="24"/>
        </w:rPr>
        <w:t>библиографических журналов</w:t>
      </w:r>
      <w:r>
        <w:rPr>
          <w:rFonts w:ascii="Times New Roman" w:hAnsi="Times New Roman" w:cs="Times New Roman"/>
          <w:sz w:val="24"/>
          <w:szCs w:val="24"/>
        </w:rPr>
        <w:t>, а также статистических баз данных</w:t>
      </w:r>
      <w:r w:rsidRPr="00F569CE">
        <w:rPr>
          <w:rFonts w:ascii="Times New Roman" w:hAnsi="Times New Roman" w:cs="Times New Roman"/>
          <w:sz w:val="24"/>
          <w:szCs w:val="24"/>
        </w:rPr>
        <w:t xml:space="preserve">. </w:t>
      </w:r>
      <w:r w:rsidR="00D73C01" w:rsidRPr="00D73C01">
        <w:rPr>
          <w:rFonts w:ascii="Times New Roman" w:hAnsi="Times New Roman" w:cs="Times New Roman"/>
          <w:sz w:val="24"/>
          <w:szCs w:val="24"/>
        </w:rPr>
        <w:t>Перед окончательным оформлением работы рекомендуется  дополнительно обсудить с научным руководителем теоретическое обоснование проведенного исследования, полученные в ходе анализа фактических материалов результаты и сделанные выводы.</w:t>
      </w:r>
    </w:p>
    <w:p w14:paraId="0346DEA9" w14:textId="77777777" w:rsidR="00CF13CF" w:rsidRPr="00D73C01" w:rsidRDefault="00CF13CF" w:rsidP="001A6ED6">
      <w:pPr>
        <w:autoSpaceDN w:val="0"/>
        <w:adjustRightInd w:val="0"/>
        <w:spacing w:after="0" w:line="240" w:lineRule="auto"/>
        <w:ind w:firstLine="709"/>
        <w:jc w:val="both"/>
        <w:rPr>
          <w:rFonts w:ascii="Times New Roman" w:hAnsi="Times New Roman" w:cs="Times New Roman"/>
          <w:sz w:val="24"/>
          <w:szCs w:val="24"/>
        </w:rPr>
      </w:pPr>
    </w:p>
    <w:p w14:paraId="2372786E" w14:textId="0984CF90" w:rsidR="00CF13CF" w:rsidRPr="00FD4481" w:rsidRDefault="00F569CE" w:rsidP="00F6355D">
      <w:pPr>
        <w:spacing w:after="0" w:line="240" w:lineRule="auto"/>
        <w:jc w:val="center"/>
        <w:rPr>
          <w:rFonts w:ascii="Times New Roman" w:hAnsi="Times New Roman" w:cs="Times New Roman"/>
          <w:b/>
          <w:sz w:val="24"/>
          <w:szCs w:val="24"/>
        </w:rPr>
      </w:pPr>
      <w:bookmarkStart w:id="1" w:name="_Toc309778457"/>
      <w:r>
        <w:rPr>
          <w:rFonts w:ascii="Times New Roman" w:hAnsi="Times New Roman" w:cs="Times New Roman"/>
          <w:b/>
          <w:sz w:val="24"/>
          <w:szCs w:val="24"/>
        </w:rPr>
        <w:t>3</w:t>
      </w:r>
      <w:r w:rsidR="00FD4481" w:rsidRPr="00FD4481">
        <w:rPr>
          <w:rFonts w:ascii="Times New Roman" w:hAnsi="Times New Roman" w:cs="Times New Roman"/>
          <w:b/>
          <w:sz w:val="24"/>
          <w:szCs w:val="24"/>
        </w:rPr>
        <w:t>. Структура кон</w:t>
      </w:r>
      <w:r w:rsidR="00CF13CF">
        <w:rPr>
          <w:rFonts w:ascii="Times New Roman" w:hAnsi="Times New Roman" w:cs="Times New Roman"/>
          <w:b/>
          <w:sz w:val="24"/>
          <w:szCs w:val="24"/>
        </w:rPr>
        <w:t>трольной работы</w:t>
      </w:r>
    </w:p>
    <w:p w14:paraId="7982D5BF"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Структурными элементами работы являются: </w:t>
      </w:r>
    </w:p>
    <w:p w14:paraId="2B4EECA9"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титульный лист;</w:t>
      </w:r>
    </w:p>
    <w:p w14:paraId="0DD9D50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содержание;</w:t>
      </w:r>
    </w:p>
    <w:p w14:paraId="78CD576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введение;</w:t>
      </w:r>
    </w:p>
    <w:p w14:paraId="789E4A80"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основная часть работы;</w:t>
      </w:r>
    </w:p>
    <w:p w14:paraId="6B9D1319"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5) с</w:t>
      </w:r>
      <w:r>
        <w:rPr>
          <w:rFonts w:ascii="Times New Roman" w:hAnsi="Times New Roman" w:cs="Times New Roman"/>
          <w:sz w:val="24"/>
          <w:szCs w:val="24"/>
        </w:rPr>
        <w:t>писок использований литературы;</w:t>
      </w:r>
    </w:p>
    <w:p w14:paraId="03F29701"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6) приложения (при наличии). </w:t>
      </w:r>
    </w:p>
    <w:p w14:paraId="0C97AAA7"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Титульный лист является первой страницей реферата, оформляется по образцу, представленному в </w:t>
      </w:r>
      <w:r w:rsidR="001A6ED6">
        <w:rPr>
          <w:rFonts w:ascii="Times New Roman" w:hAnsi="Times New Roman" w:cs="Times New Roman"/>
          <w:sz w:val="24"/>
          <w:szCs w:val="24"/>
        </w:rPr>
        <w:t>Приложении Б</w:t>
      </w:r>
      <w:r w:rsidRPr="00FD4481">
        <w:rPr>
          <w:rFonts w:ascii="Times New Roman" w:hAnsi="Times New Roman" w:cs="Times New Roman"/>
          <w:sz w:val="24"/>
          <w:szCs w:val="24"/>
        </w:rPr>
        <w:t xml:space="preserve">. Содержание включает все структурные элементы реферата с указанием номера страницы, с которой эти элементы начинаются. </w:t>
      </w:r>
    </w:p>
    <w:p w14:paraId="317A7F5E"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Основная часть работы должна содержать информацию, раскрывающую выбранную тему, а именно сопоставление мнения разных авторов использованных литературных </w:t>
      </w:r>
      <w:r w:rsidRPr="00FD4481">
        <w:rPr>
          <w:rFonts w:ascii="Times New Roman" w:hAnsi="Times New Roman" w:cs="Times New Roman"/>
          <w:sz w:val="24"/>
          <w:szCs w:val="24"/>
        </w:rPr>
        <w:lastRenderedPageBreak/>
        <w:t xml:space="preserve">источников по рассматриваемой теме (проблеме), их систематизация, классификация и анализ, а также описание собственного отношения к изучаемому вопросу. </w:t>
      </w:r>
    </w:p>
    <w:p w14:paraId="4375038D" w14:textId="77777777" w:rsidR="00FD4481" w:rsidRDefault="00FD4481" w:rsidP="001A6ED6">
      <w:pPr>
        <w:spacing w:after="0" w:line="240" w:lineRule="auto"/>
        <w:jc w:val="center"/>
        <w:rPr>
          <w:rFonts w:ascii="Times New Roman" w:hAnsi="Times New Roman" w:cs="Times New Roman"/>
          <w:b/>
          <w:sz w:val="24"/>
          <w:szCs w:val="24"/>
        </w:rPr>
      </w:pPr>
    </w:p>
    <w:p w14:paraId="1ADF090B" w14:textId="471B8846" w:rsidR="00CF13CF" w:rsidRPr="00FD4481" w:rsidRDefault="00CF13CF"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FD4481" w:rsidRPr="00FD4481">
        <w:rPr>
          <w:rFonts w:ascii="Times New Roman" w:hAnsi="Times New Roman" w:cs="Times New Roman"/>
          <w:b/>
          <w:sz w:val="24"/>
          <w:szCs w:val="24"/>
        </w:rPr>
        <w:t xml:space="preserve">. </w:t>
      </w:r>
      <w:r>
        <w:rPr>
          <w:rFonts w:ascii="Times New Roman" w:hAnsi="Times New Roman" w:cs="Times New Roman"/>
          <w:b/>
          <w:sz w:val="24"/>
          <w:szCs w:val="24"/>
        </w:rPr>
        <w:t>Требования к оформлению работы</w:t>
      </w:r>
    </w:p>
    <w:p w14:paraId="0003DEA3" w14:textId="0647D1C8" w:rsidR="00A44E46" w:rsidRPr="00F6355D" w:rsidRDefault="00FD4481" w:rsidP="00F6355D">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Контрольная работа оформляется в соответствии с ГОСТ Р 7.0.5-2008 (Библиографическая ссылка); ГОСТ 7.32-2001 в ред. Изменения №1 от 01.12.2005, ИУС № 12, 2005) (Отчет о научно-исследовательской работе); ГОСТ 7.1-2003 (Библиографическая запись. Библиографическое описание. Общие требования и правила составления).</w:t>
      </w:r>
      <w:bookmarkEnd w:id="1"/>
    </w:p>
    <w:p w14:paraId="53BFE314" w14:textId="2F80C485" w:rsidR="005E21EF" w:rsidRPr="00A44E46" w:rsidRDefault="00CF13CF" w:rsidP="00A44E46">
      <w:pPr>
        <w:pStyle w:val="12"/>
        <w:widowControl w:val="0"/>
        <w:jc w:val="center"/>
        <w:rPr>
          <w:i/>
          <w:sz w:val="24"/>
          <w:szCs w:val="24"/>
        </w:rPr>
      </w:pPr>
      <w:r>
        <w:rPr>
          <w:i/>
          <w:caps/>
          <w:sz w:val="24"/>
          <w:szCs w:val="24"/>
        </w:rPr>
        <w:t>4</w:t>
      </w:r>
      <w:r w:rsidR="005E21EF" w:rsidRPr="00FD4481">
        <w:rPr>
          <w:i/>
          <w:caps/>
          <w:sz w:val="24"/>
          <w:szCs w:val="24"/>
        </w:rPr>
        <w:t>.</w:t>
      </w:r>
      <w:r>
        <w:rPr>
          <w:i/>
          <w:caps/>
          <w:sz w:val="24"/>
          <w:szCs w:val="24"/>
        </w:rPr>
        <w:t>1</w:t>
      </w:r>
      <w:r w:rsidR="00A44E46">
        <w:rPr>
          <w:i/>
          <w:caps/>
          <w:sz w:val="24"/>
          <w:szCs w:val="24"/>
        </w:rPr>
        <w:t>.</w:t>
      </w:r>
      <w:r w:rsidR="00A44E46">
        <w:rPr>
          <w:i/>
          <w:sz w:val="24"/>
          <w:szCs w:val="24"/>
        </w:rPr>
        <w:t xml:space="preserve"> </w:t>
      </w:r>
      <w:r w:rsidR="005E21EF" w:rsidRPr="00FD4481">
        <w:rPr>
          <w:i/>
          <w:sz w:val="24"/>
          <w:szCs w:val="24"/>
        </w:rPr>
        <w:t>Общие требования</w:t>
      </w:r>
      <w:r w:rsidR="00A44E46">
        <w:rPr>
          <w:i/>
          <w:sz w:val="24"/>
          <w:szCs w:val="24"/>
        </w:rPr>
        <w:t xml:space="preserve"> к оформлению контрольной работы</w:t>
      </w:r>
    </w:p>
    <w:tbl>
      <w:tblPr>
        <w:tblStyle w:val="a9"/>
        <w:tblW w:w="0" w:type="auto"/>
        <w:tblLook w:val="04A0" w:firstRow="1" w:lastRow="0" w:firstColumn="1" w:lastColumn="0" w:noHBand="0" w:noVBand="1"/>
      </w:tblPr>
      <w:tblGrid>
        <w:gridCol w:w="4770"/>
        <w:gridCol w:w="4718"/>
      </w:tblGrid>
      <w:tr w:rsidR="005E21EF" w:rsidRPr="00FD4481" w14:paraId="32A5B72C" w14:textId="77777777" w:rsidTr="005E21EF">
        <w:trPr>
          <w:tblHeader/>
        </w:trPr>
        <w:tc>
          <w:tcPr>
            <w:tcW w:w="5069" w:type="dxa"/>
          </w:tcPr>
          <w:p w14:paraId="03775428" w14:textId="77777777" w:rsidR="005E21EF" w:rsidRPr="00FD4481" w:rsidRDefault="005E21EF" w:rsidP="001A6ED6">
            <w:pPr>
              <w:pStyle w:val="12"/>
              <w:widowControl w:val="0"/>
              <w:ind w:firstLine="0"/>
              <w:jc w:val="center"/>
              <w:rPr>
                <w:i/>
                <w:sz w:val="24"/>
                <w:szCs w:val="24"/>
              </w:rPr>
            </w:pPr>
            <w:r w:rsidRPr="00FD4481">
              <w:rPr>
                <w:i/>
                <w:sz w:val="24"/>
                <w:szCs w:val="24"/>
              </w:rPr>
              <w:t>Параметр форматирования текста</w:t>
            </w:r>
          </w:p>
        </w:tc>
        <w:tc>
          <w:tcPr>
            <w:tcW w:w="5069" w:type="dxa"/>
          </w:tcPr>
          <w:p w14:paraId="13E42680" w14:textId="77777777" w:rsidR="005E21EF" w:rsidRPr="00FD4481" w:rsidRDefault="005E21EF" w:rsidP="001A6ED6">
            <w:pPr>
              <w:pStyle w:val="12"/>
              <w:widowControl w:val="0"/>
              <w:ind w:firstLine="0"/>
              <w:jc w:val="center"/>
              <w:rPr>
                <w:i/>
                <w:sz w:val="24"/>
                <w:szCs w:val="24"/>
              </w:rPr>
            </w:pPr>
            <w:r w:rsidRPr="00FD4481">
              <w:rPr>
                <w:i/>
                <w:sz w:val="24"/>
                <w:szCs w:val="24"/>
              </w:rPr>
              <w:t>Значения параметра</w:t>
            </w:r>
          </w:p>
        </w:tc>
      </w:tr>
      <w:tr w:rsidR="005E21EF" w:rsidRPr="00FD4481" w14:paraId="44910EF3" w14:textId="77777777" w:rsidTr="005E21EF">
        <w:tc>
          <w:tcPr>
            <w:tcW w:w="5069" w:type="dxa"/>
          </w:tcPr>
          <w:p w14:paraId="1A70CF14" w14:textId="77777777" w:rsidR="005E21EF" w:rsidRPr="00FD4481" w:rsidRDefault="005E21EF" w:rsidP="001A6ED6">
            <w:pPr>
              <w:pStyle w:val="12"/>
              <w:widowControl w:val="0"/>
              <w:ind w:firstLine="0"/>
              <w:jc w:val="center"/>
              <w:rPr>
                <w:sz w:val="24"/>
                <w:szCs w:val="24"/>
              </w:rPr>
            </w:pPr>
            <w:r w:rsidRPr="00FD4481">
              <w:rPr>
                <w:sz w:val="24"/>
                <w:szCs w:val="24"/>
              </w:rPr>
              <w:t>Формат бумаги</w:t>
            </w:r>
          </w:p>
        </w:tc>
        <w:tc>
          <w:tcPr>
            <w:tcW w:w="5069" w:type="dxa"/>
          </w:tcPr>
          <w:p w14:paraId="74C4FFAA" w14:textId="77777777" w:rsidR="005E21EF" w:rsidRPr="00FD4481" w:rsidRDefault="005E21EF" w:rsidP="001A6ED6">
            <w:pPr>
              <w:pStyle w:val="12"/>
              <w:widowControl w:val="0"/>
              <w:ind w:firstLine="0"/>
              <w:jc w:val="center"/>
              <w:rPr>
                <w:sz w:val="24"/>
                <w:szCs w:val="24"/>
              </w:rPr>
            </w:pPr>
            <w:r w:rsidRPr="00FD4481">
              <w:rPr>
                <w:sz w:val="24"/>
                <w:szCs w:val="24"/>
              </w:rPr>
              <w:t>А4</w:t>
            </w:r>
          </w:p>
        </w:tc>
      </w:tr>
      <w:tr w:rsidR="005E21EF" w:rsidRPr="00FD4481" w14:paraId="09A6667E" w14:textId="77777777" w:rsidTr="005E21EF">
        <w:tc>
          <w:tcPr>
            <w:tcW w:w="5069" w:type="dxa"/>
          </w:tcPr>
          <w:p w14:paraId="0BF7533A" w14:textId="77777777" w:rsidR="005E21EF" w:rsidRPr="00FD4481" w:rsidRDefault="005E21EF" w:rsidP="001A6ED6">
            <w:pPr>
              <w:pStyle w:val="12"/>
              <w:widowControl w:val="0"/>
              <w:ind w:firstLine="0"/>
              <w:jc w:val="center"/>
              <w:rPr>
                <w:sz w:val="24"/>
                <w:szCs w:val="24"/>
              </w:rPr>
            </w:pPr>
            <w:r w:rsidRPr="00FD4481">
              <w:rPr>
                <w:sz w:val="24"/>
                <w:szCs w:val="24"/>
              </w:rPr>
              <w:t>Шрифт</w:t>
            </w:r>
          </w:p>
        </w:tc>
        <w:tc>
          <w:tcPr>
            <w:tcW w:w="5069" w:type="dxa"/>
          </w:tcPr>
          <w:p w14:paraId="2A408E78" w14:textId="77777777" w:rsidR="005E21EF" w:rsidRPr="00FD4481" w:rsidRDefault="005E21EF" w:rsidP="001A6ED6">
            <w:pPr>
              <w:pStyle w:val="12"/>
              <w:widowControl w:val="0"/>
              <w:ind w:firstLine="0"/>
              <w:jc w:val="center"/>
              <w:rPr>
                <w:sz w:val="24"/>
                <w:szCs w:val="24"/>
              </w:rPr>
            </w:pPr>
            <w:r w:rsidRPr="00FD4481">
              <w:rPr>
                <w:sz w:val="24"/>
                <w:szCs w:val="24"/>
                <w:lang w:val="en-US"/>
              </w:rPr>
              <w:t>Times</w:t>
            </w:r>
            <w:r w:rsidRPr="00FD4481">
              <w:rPr>
                <w:sz w:val="24"/>
                <w:szCs w:val="24"/>
              </w:rPr>
              <w:t xml:space="preserve"> </w:t>
            </w:r>
            <w:r w:rsidRPr="00FD4481">
              <w:rPr>
                <w:sz w:val="24"/>
                <w:szCs w:val="24"/>
                <w:lang w:val="en-US"/>
              </w:rPr>
              <w:t>New</w:t>
            </w:r>
            <w:r w:rsidRPr="00FD4481">
              <w:rPr>
                <w:sz w:val="24"/>
                <w:szCs w:val="24"/>
              </w:rPr>
              <w:t xml:space="preserve"> </w:t>
            </w:r>
            <w:r w:rsidRPr="00FD4481">
              <w:rPr>
                <w:sz w:val="24"/>
                <w:szCs w:val="24"/>
                <w:lang w:val="en-US"/>
              </w:rPr>
              <w:t>Roman</w:t>
            </w:r>
          </w:p>
        </w:tc>
      </w:tr>
      <w:tr w:rsidR="005E21EF" w:rsidRPr="00FD4481" w14:paraId="712C5F62" w14:textId="77777777" w:rsidTr="005E21EF">
        <w:tc>
          <w:tcPr>
            <w:tcW w:w="5069" w:type="dxa"/>
          </w:tcPr>
          <w:p w14:paraId="4FB69B88" w14:textId="77777777" w:rsidR="005E21EF" w:rsidRPr="00FD4481" w:rsidRDefault="005E21EF" w:rsidP="001A6ED6">
            <w:pPr>
              <w:pStyle w:val="12"/>
              <w:widowControl w:val="0"/>
              <w:ind w:firstLine="0"/>
              <w:jc w:val="center"/>
              <w:rPr>
                <w:sz w:val="24"/>
                <w:szCs w:val="24"/>
              </w:rPr>
            </w:pPr>
            <w:r w:rsidRPr="00FD4481">
              <w:rPr>
                <w:sz w:val="24"/>
                <w:szCs w:val="24"/>
              </w:rPr>
              <w:t>Размер шрифта</w:t>
            </w:r>
          </w:p>
        </w:tc>
        <w:tc>
          <w:tcPr>
            <w:tcW w:w="5069" w:type="dxa"/>
          </w:tcPr>
          <w:p w14:paraId="2B798D3E" w14:textId="77777777" w:rsidR="005E21EF" w:rsidRPr="00FD4481" w:rsidRDefault="005E21EF" w:rsidP="001A6ED6">
            <w:pPr>
              <w:pStyle w:val="12"/>
              <w:widowControl w:val="0"/>
              <w:ind w:firstLine="0"/>
              <w:jc w:val="center"/>
              <w:rPr>
                <w:sz w:val="24"/>
                <w:szCs w:val="24"/>
              </w:rPr>
            </w:pPr>
            <w:r w:rsidRPr="00FD4481">
              <w:rPr>
                <w:sz w:val="24"/>
                <w:szCs w:val="24"/>
              </w:rPr>
              <w:t>14</w:t>
            </w:r>
          </w:p>
        </w:tc>
      </w:tr>
      <w:tr w:rsidR="005E21EF" w:rsidRPr="00FD4481" w14:paraId="5DB20BC3" w14:textId="77777777" w:rsidTr="005E21EF">
        <w:tc>
          <w:tcPr>
            <w:tcW w:w="5069" w:type="dxa"/>
          </w:tcPr>
          <w:p w14:paraId="4E5426F7" w14:textId="77777777" w:rsidR="005E21EF" w:rsidRPr="00FD4481" w:rsidRDefault="005E21EF" w:rsidP="001A6ED6">
            <w:pPr>
              <w:pStyle w:val="12"/>
              <w:widowControl w:val="0"/>
              <w:ind w:firstLine="0"/>
              <w:jc w:val="center"/>
              <w:rPr>
                <w:sz w:val="24"/>
                <w:szCs w:val="24"/>
              </w:rPr>
            </w:pPr>
            <w:r w:rsidRPr="00FD4481">
              <w:rPr>
                <w:sz w:val="24"/>
                <w:szCs w:val="24"/>
              </w:rPr>
              <w:t>Интервал</w:t>
            </w:r>
          </w:p>
        </w:tc>
        <w:tc>
          <w:tcPr>
            <w:tcW w:w="5069" w:type="dxa"/>
          </w:tcPr>
          <w:p w14:paraId="0D67AF05" w14:textId="77777777" w:rsidR="005E21EF" w:rsidRPr="00FD4481" w:rsidRDefault="005E21EF" w:rsidP="001A6ED6">
            <w:pPr>
              <w:pStyle w:val="12"/>
              <w:widowControl w:val="0"/>
              <w:ind w:firstLine="0"/>
              <w:jc w:val="center"/>
              <w:rPr>
                <w:sz w:val="24"/>
                <w:szCs w:val="24"/>
              </w:rPr>
            </w:pPr>
            <w:r w:rsidRPr="00FD4481">
              <w:rPr>
                <w:sz w:val="24"/>
                <w:szCs w:val="24"/>
              </w:rPr>
              <w:t>полуторный</w:t>
            </w:r>
          </w:p>
        </w:tc>
      </w:tr>
      <w:tr w:rsidR="005E21EF" w:rsidRPr="00FD4481" w14:paraId="6425D1DD" w14:textId="77777777" w:rsidTr="005E21EF">
        <w:tc>
          <w:tcPr>
            <w:tcW w:w="5069" w:type="dxa"/>
          </w:tcPr>
          <w:p w14:paraId="127A137B"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основного текста</w:t>
            </w:r>
          </w:p>
        </w:tc>
        <w:tc>
          <w:tcPr>
            <w:tcW w:w="5069" w:type="dxa"/>
          </w:tcPr>
          <w:p w14:paraId="704A0EC7" w14:textId="77777777" w:rsidR="005E21EF" w:rsidRPr="00FD4481" w:rsidRDefault="005E21EF" w:rsidP="001A6ED6">
            <w:pPr>
              <w:pStyle w:val="12"/>
              <w:widowControl w:val="0"/>
              <w:ind w:firstLine="0"/>
              <w:jc w:val="center"/>
              <w:rPr>
                <w:sz w:val="24"/>
                <w:szCs w:val="24"/>
              </w:rPr>
            </w:pPr>
            <w:r w:rsidRPr="00FD4481">
              <w:rPr>
                <w:sz w:val="24"/>
                <w:szCs w:val="24"/>
              </w:rPr>
              <w:t>по ширине</w:t>
            </w:r>
          </w:p>
        </w:tc>
      </w:tr>
      <w:tr w:rsidR="005E21EF" w:rsidRPr="00FD4481" w14:paraId="077ACABD" w14:textId="77777777" w:rsidTr="005E21EF">
        <w:tc>
          <w:tcPr>
            <w:tcW w:w="5069" w:type="dxa"/>
          </w:tcPr>
          <w:p w14:paraId="19F108F1"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заголовков</w:t>
            </w:r>
          </w:p>
        </w:tc>
        <w:tc>
          <w:tcPr>
            <w:tcW w:w="5069" w:type="dxa"/>
          </w:tcPr>
          <w:p w14:paraId="4EF0D07A" w14:textId="77777777" w:rsidR="005E21EF" w:rsidRPr="00FD4481" w:rsidRDefault="005E21EF" w:rsidP="001A6ED6">
            <w:pPr>
              <w:pStyle w:val="12"/>
              <w:widowControl w:val="0"/>
              <w:ind w:firstLine="0"/>
              <w:jc w:val="center"/>
              <w:rPr>
                <w:sz w:val="24"/>
                <w:szCs w:val="24"/>
              </w:rPr>
            </w:pPr>
            <w:r w:rsidRPr="00FD4481">
              <w:rPr>
                <w:sz w:val="24"/>
                <w:szCs w:val="24"/>
              </w:rPr>
              <w:t>по центру</w:t>
            </w:r>
          </w:p>
        </w:tc>
      </w:tr>
      <w:tr w:rsidR="005E21EF" w:rsidRPr="00FD4481" w14:paraId="545480E8" w14:textId="77777777" w:rsidTr="005E21EF">
        <w:tc>
          <w:tcPr>
            <w:tcW w:w="5069" w:type="dxa"/>
          </w:tcPr>
          <w:p w14:paraId="0CC07627" w14:textId="77777777" w:rsidR="005E21EF" w:rsidRPr="00FD4481" w:rsidRDefault="005E21EF" w:rsidP="001A6ED6">
            <w:pPr>
              <w:pStyle w:val="12"/>
              <w:widowControl w:val="0"/>
              <w:ind w:firstLine="0"/>
              <w:jc w:val="center"/>
              <w:rPr>
                <w:sz w:val="24"/>
                <w:szCs w:val="24"/>
              </w:rPr>
            </w:pPr>
            <w:r w:rsidRPr="00FD4481">
              <w:rPr>
                <w:sz w:val="24"/>
                <w:szCs w:val="24"/>
              </w:rPr>
              <w:t>Поля</w:t>
            </w:r>
          </w:p>
        </w:tc>
        <w:tc>
          <w:tcPr>
            <w:tcW w:w="5069" w:type="dxa"/>
          </w:tcPr>
          <w:p w14:paraId="4E816034" w14:textId="77777777" w:rsidR="005E21EF" w:rsidRPr="00FD4481" w:rsidRDefault="005E21EF" w:rsidP="001A6ED6">
            <w:pPr>
              <w:pStyle w:val="12"/>
              <w:widowControl w:val="0"/>
              <w:ind w:firstLine="0"/>
              <w:jc w:val="center"/>
              <w:rPr>
                <w:sz w:val="24"/>
                <w:szCs w:val="24"/>
              </w:rPr>
            </w:pPr>
            <w:r w:rsidRPr="00FD4481">
              <w:rPr>
                <w:sz w:val="24"/>
                <w:szCs w:val="24"/>
              </w:rPr>
              <w:t>слева – 25 мм, сверху – 20 мм, снизу – 20 мм, справа – 10 мм.</w:t>
            </w:r>
          </w:p>
        </w:tc>
      </w:tr>
      <w:tr w:rsidR="005E21EF" w:rsidRPr="00FD4481" w14:paraId="0572F0EA" w14:textId="77777777" w:rsidTr="005E21EF">
        <w:tc>
          <w:tcPr>
            <w:tcW w:w="5069" w:type="dxa"/>
          </w:tcPr>
          <w:p w14:paraId="48E23233" w14:textId="77777777" w:rsidR="005E21EF" w:rsidRPr="00FD4481" w:rsidRDefault="005E21EF" w:rsidP="001A6ED6">
            <w:pPr>
              <w:pStyle w:val="12"/>
              <w:widowControl w:val="0"/>
              <w:ind w:firstLine="0"/>
              <w:jc w:val="center"/>
              <w:rPr>
                <w:sz w:val="24"/>
                <w:szCs w:val="24"/>
              </w:rPr>
            </w:pPr>
            <w:r w:rsidRPr="00FD4481">
              <w:rPr>
                <w:sz w:val="24"/>
                <w:szCs w:val="24"/>
              </w:rPr>
              <w:t>Нумерация страниц</w:t>
            </w:r>
          </w:p>
        </w:tc>
        <w:tc>
          <w:tcPr>
            <w:tcW w:w="5069" w:type="dxa"/>
          </w:tcPr>
          <w:p w14:paraId="28ACBA47" w14:textId="77777777" w:rsidR="005E21EF" w:rsidRPr="00FD4481" w:rsidRDefault="005E21EF" w:rsidP="001A6ED6">
            <w:pPr>
              <w:pStyle w:val="12"/>
              <w:widowControl w:val="0"/>
              <w:ind w:firstLine="0"/>
              <w:jc w:val="center"/>
              <w:rPr>
                <w:sz w:val="24"/>
                <w:szCs w:val="24"/>
              </w:rPr>
            </w:pPr>
            <w:r w:rsidRPr="00FD4481">
              <w:rPr>
                <w:sz w:val="24"/>
                <w:szCs w:val="24"/>
              </w:rPr>
              <w:t>правый верхний угол (на титульной странице номер на ставится)</w:t>
            </w:r>
          </w:p>
        </w:tc>
      </w:tr>
    </w:tbl>
    <w:p w14:paraId="2591008D" w14:textId="77777777" w:rsidR="005E21EF" w:rsidRPr="00FD4481" w:rsidRDefault="005E21EF" w:rsidP="001A6ED6">
      <w:pPr>
        <w:pStyle w:val="12"/>
        <w:widowControl w:val="0"/>
        <w:rPr>
          <w:sz w:val="24"/>
          <w:szCs w:val="24"/>
        </w:rPr>
      </w:pPr>
    </w:p>
    <w:p w14:paraId="46CED5E6" w14:textId="77777777" w:rsidR="005E21EF" w:rsidRPr="00FD4481" w:rsidRDefault="005E21EF" w:rsidP="001A6ED6">
      <w:pPr>
        <w:pStyle w:val="12"/>
        <w:widowControl w:val="0"/>
        <w:ind w:firstLine="720"/>
        <w:rPr>
          <w:sz w:val="24"/>
          <w:szCs w:val="24"/>
        </w:rPr>
      </w:pPr>
      <w:r w:rsidRPr="00FD4481">
        <w:rPr>
          <w:sz w:val="24"/>
          <w:szCs w:val="24"/>
        </w:rPr>
        <w:t xml:space="preserve">Общий объем работы составляет </w:t>
      </w:r>
      <w:r w:rsidR="00CF13CF">
        <w:rPr>
          <w:sz w:val="24"/>
          <w:szCs w:val="24"/>
        </w:rPr>
        <w:t>25-35</w:t>
      </w:r>
      <w:r w:rsidRPr="00FD4481">
        <w:rPr>
          <w:sz w:val="24"/>
          <w:szCs w:val="24"/>
        </w:rPr>
        <w:t xml:space="preserve"> страниц без приложений. Все заголовки, указанные в содержании (оглавлении), должны в тексте выделяться жирным шрифтом. Каждый раздел (</w:t>
      </w:r>
      <w:r w:rsidR="00CF13CF">
        <w:rPr>
          <w:sz w:val="24"/>
          <w:szCs w:val="24"/>
        </w:rPr>
        <w:t>пункт</w:t>
      </w:r>
      <w:r w:rsidRPr="00FD4481">
        <w:rPr>
          <w:sz w:val="24"/>
          <w:szCs w:val="24"/>
        </w:rPr>
        <w:t xml:space="preserve">) работы следует начинать с новой страницы. Наименование раздела выделяется прописными (заглавными) буквами, жирным шрифтом. Переносы слов в заголовке не допускаются. Точка в конце заголовка не ставится! </w:t>
      </w:r>
    </w:p>
    <w:p w14:paraId="07F0A6A2" w14:textId="77777777" w:rsidR="005E21EF" w:rsidRPr="00FD4481" w:rsidRDefault="005E21EF" w:rsidP="001A6ED6">
      <w:pPr>
        <w:pStyle w:val="12"/>
        <w:widowControl w:val="0"/>
        <w:ind w:firstLine="720"/>
        <w:rPr>
          <w:sz w:val="24"/>
          <w:szCs w:val="24"/>
        </w:rPr>
      </w:pPr>
      <w:r w:rsidRPr="00FD4481">
        <w:rPr>
          <w:sz w:val="24"/>
          <w:szCs w:val="24"/>
        </w:rPr>
        <w:t>Заголовки располагаются посредине страницы. Заголовки отделяются от текста сверху и снизу двумя интервалами.</w:t>
      </w:r>
    </w:p>
    <w:p w14:paraId="363552AB" w14:textId="77777777" w:rsidR="005E21EF" w:rsidRPr="00FD4481" w:rsidRDefault="005E21EF" w:rsidP="001A6ED6">
      <w:pPr>
        <w:pStyle w:val="12"/>
        <w:widowControl w:val="0"/>
        <w:ind w:firstLine="720"/>
        <w:rPr>
          <w:sz w:val="24"/>
          <w:szCs w:val="24"/>
        </w:rPr>
      </w:pPr>
      <w:r w:rsidRPr="00FD4481">
        <w:rPr>
          <w:sz w:val="24"/>
          <w:szCs w:val="24"/>
        </w:rPr>
        <w:t>Заголовки подразделов (параграфов) пишутся строчными буквами (кроме первой</w:t>
      </w:r>
      <w:r w:rsidRPr="00FD4481">
        <w:rPr>
          <w:noProof/>
          <w:sz w:val="24"/>
          <w:szCs w:val="24"/>
        </w:rPr>
        <w:t xml:space="preserve"> -</w:t>
      </w:r>
      <w:r w:rsidRPr="00FD4481">
        <w:rPr>
          <w:sz w:val="24"/>
          <w:szCs w:val="24"/>
        </w:rPr>
        <w:t xml:space="preserve"> прописной) жирным шрифтом без точки в конце. Заголовок подраздела (параграфа) выделяется за счет отступа от последней строки предыдущего текста на</w:t>
      </w:r>
      <w:r w:rsidRPr="00FD4481">
        <w:rPr>
          <w:noProof/>
          <w:sz w:val="24"/>
          <w:szCs w:val="24"/>
        </w:rPr>
        <w:t xml:space="preserve"> 1,5</w:t>
      </w:r>
      <w:r w:rsidRPr="00FD4481">
        <w:rPr>
          <w:sz w:val="24"/>
          <w:szCs w:val="24"/>
        </w:rPr>
        <w:t xml:space="preserve"> интервала (одна пустая строка). Текст подраздела начинается ниже заголовка на</w:t>
      </w:r>
      <w:r w:rsidRPr="00FD4481">
        <w:rPr>
          <w:noProof/>
          <w:sz w:val="24"/>
          <w:szCs w:val="24"/>
        </w:rPr>
        <w:t xml:space="preserve"> 1,5</w:t>
      </w:r>
      <w:r w:rsidRPr="00FD4481">
        <w:rPr>
          <w:sz w:val="24"/>
          <w:szCs w:val="24"/>
        </w:rPr>
        <w:t xml:space="preserve"> интервала (одна пустая строка).</w:t>
      </w:r>
    </w:p>
    <w:p w14:paraId="48B16FBD" w14:textId="0C478BCC" w:rsidR="005E21EF" w:rsidRPr="00FD4481" w:rsidRDefault="005E21EF" w:rsidP="00F6355D">
      <w:pPr>
        <w:pStyle w:val="12"/>
        <w:widowControl w:val="0"/>
        <w:ind w:firstLine="720"/>
        <w:rPr>
          <w:sz w:val="24"/>
          <w:szCs w:val="24"/>
        </w:rPr>
      </w:pPr>
      <w:r w:rsidRPr="00FD4481">
        <w:rPr>
          <w:sz w:val="24"/>
          <w:szCs w:val="24"/>
        </w:rPr>
        <w:t>Подчеркивание заголовков не допускается. Текста вне подразделов или разделов быть не должно. Поэтому сразу после заголовка раздела через 1,5 межстрочных интервала пишется наименование подраздела (параграфа).</w:t>
      </w:r>
    </w:p>
    <w:p w14:paraId="5A188139" w14:textId="113BA76F" w:rsidR="005E21EF" w:rsidRPr="00FD4481" w:rsidRDefault="00CF13CF" w:rsidP="005E21EF">
      <w:pPr>
        <w:pStyle w:val="110"/>
        <w:jc w:val="center"/>
        <w:outlineLvl w:val="0"/>
        <w:rPr>
          <w:b w:val="0"/>
          <w:i/>
          <w:sz w:val="24"/>
          <w:szCs w:val="24"/>
        </w:rPr>
      </w:pPr>
      <w:r>
        <w:rPr>
          <w:b w:val="0"/>
          <w:i/>
          <w:sz w:val="24"/>
          <w:szCs w:val="24"/>
        </w:rPr>
        <w:t>4</w:t>
      </w:r>
      <w:r w:rsidR="005E21EF" w:rsidRPr="00FD4481">
        <w:rPr>
          <w:b w:val="0"/>
          <w:i/>
          <w:sz w:val="24"/>
          <w:szCs w:val="24"/>
        </w:rPr>
        <w:t>.2. Нумерация</w:t>
      </w:r>
    </w:p>
    <w:p w14:paraId="79224032" w14:textId="77777777" w:rsidR="005E21EF" w:rsidRPr="00FD4481" w:rsidRDefault="005E21EF" w:rsidP="005E21EF">
      <w:pPr>
        <w:pStyle w:val="12"/>
        <w:widowControl w:val="0"/>
        <w:ind w:firstLine="709"/>
        <w:rPr>
          <w:color w:val="000000" w:themeColor="text1"/>
          <w:sz w:val="24"/>
          <w:szCs w:val="24"/>
        </w:rPr>
      </w:pPr>
      <w:r w:rsidRPr="00FD4481">
        <w:rPr>
          <w:color w:val="000000" w:themeColor="text1"/>
          <w:sz w:val="24"/>
          <w:szCs w:val="24"/>
        </w:rPr>
        <w:t>Нумерации в контрольной работе подлежат страницы, разделы, подразделы, формулы, иллюстрации, таблицы, приложения, список использованных источников.</w:t>
      </w:r>
    </w:p>
    <w:p w14:paraId="3205ABDC" w14:textId="77777777" w:rsidR="005E21EF" w:rsidRPr="00FD4481" w:rsidRDefault="005E21EF" w:rsidP="005E21EF">
      <w:pPr>
        <w:pStyle w:val="12"/>
        <w:widowControl w:val="0"/>
        <w:ind w:firstLine="709"/>
        <w:rPr>
          <w:sz w:val="24"/>
          <w:szCs w:val="24"/>
        </w:rPr>
      </w:pPr>
      <w:r w:rsidRPr="00FD4481">
        <w:rPr>
          <w:sz w:val="24"/>
          <w:szCs w:val="24"/>
        </w:rPr>
        <w:t xml:space="preserve">Все </w:t>
      </w:r>
      <w:r w:rsidRPr="00FD4481">
        <w:rPr>
          <w:i/>
          <w:sz w:val="24"/>
          <w:szCs w:val="24"/>
        </w:rPr>
        <w:t>страницы текста</w:t>
      </w:r>
      <w:r w:rsidRPr="00FD4481">
        <w:rPr>
          <w:sz w:val="24"/>
          <w:szCs w:val="24"/>
        </w:rPr>
        <w:t xml:space="preserve"> имеют сквозну</w:t>
      </w:r>
      <w:bookmarkStart w:id="2" w:name="OCRUncertain165"/>
      <w:r w:rsidRPr="00FD4481">
        <w:rPr>
          <w:sz w:val="24"/>
          <w:szCs w:val="24"/>
        </w:rPr>
        <w:t>ю</w:t>
      </w:r>
      <w:bookmarkEnd w:id="2"/>
      <w:r w:rsidRPr="00FD4481">
        <w:rPr>
          <w:sz w:val="24"/>
          <w:szCs w:val="24"/>
        </w:rPr>
        <w:t xml:space="preserve"> нумерацию. Номер проставляется арабскими цифрами </w:t>
      </w:r>
      <w:r w:rsidRPr="00FD4481">
        <w:rPr>
          <w:i/>
          <w:sz w:val="24"/>
          <w:szCs w:val="24"/>
        </w:rPr>
        <w:t>в правом верхнем углу с</w:t>
      </w:r>
      <w:bookmarkStart w:id="3" w:name="OCRUncertain166"/>
      <w:r w:rsidRPr="00FD4481">
        <w:rPr>
          <w:i/>
          <w:sz w:val="24"/>
          <w:szCs w:val="24"/>
        </w:rPr>
        <w:t>т</w:t>
      </w:r>
      <w:bookmarkEnd w:id="3"/>
      <w:r w:rsidRPr="00FD4481">
        <w:rPr>
          <w:i/>
          <w:sz w:val="24"/>
          <w:szCs w:val="24"/>
        </w:rPr>
        <w:t>раницы</w:t>
      </w:r>
      <w:r w:rsidRPr="00FD4481">
        <w:rPr>
          <w:sz w:val="24"/>
          <w:szCs w:val="24"/>
        </w:rPr>
        <w:t>. Ти</w:t>
      </w:r>
      <w:bookmarkStart w:id="4" w:name="OCRUncertain167"/>
      <w:r w:rsidRPr="00FD4481">
        <w:rPr>
          <w:sz w:val="24"/>
          <w:szCs w:val="24"/>
        </w:rPr>
        <w:t>т</w:t>
      </w:r>
      <w:bookmarkEnd w:id="4"/>
      <w:r w:rsidRPr="00FD4481">
        <w:rPr>
          <w:sz w:val="24"/>
          <w:szCs w:val="24"/>
        </w:rPr>
        <w:t>ульный лист включается в общую нумерацию, но номер на нем не ставится (</w:t>
      </w:r>
      <w:proofErr w:type="spellStart"/>
      <w:r w:rsidRPr="00FD4481">
        <w:rPr>
          <w:sz w:val="24"/>
          <w:szCs w:val="24"/>
        </w:rPr>
        <w:t>включка</w:t>
      </w:r>
      <w:proofErr w:type="spellEnd"/>
      <w:r w:rsidRPr="00FD4481">
        <w:rPr>
          <w:sz w:val="24"/>
          <w:szCs w:val="24"/>
        </w:rPr>
        <w:t xml:space="preserve"> «особый колонтитул для первой страницы»). Листы двойного формата (А3) нумеруются как обычные.</w:t>
      </w:r>
    </w:p>
    <w:p w14:paraId="1E9EEDC4" w14:textId="77777777" w:rsidR="005E21EF" w:rsidRPr="00FD4481" w:rsidRDefault="005E21EF" w:rsidP="005E21EF">
      <w:pPr>
        <w:pStyle w:val="12"/>
        <w:widowControl w:val="0"/>
        <w:ind w:firstLine="709"/>
        <w:rPr>
          <w:sz w:val="24"/>
          <w:szCs w:val="24"/>
        </w:rPr>
      </w:pPr>
      <w:r w:rsidRPr="00FD4481">
        <w:rPr>
          <w:i/>
          <w:sz w:val="24"/>
          <w:szCs w:val="24"/>
        </w:rPr>
        <w:t xml:space="preserve">Оглавление (содержание), перечень условных обозначений, список использованных </w:t>
      </w:r>
      <w:r w:rsidRPr="00FD4481">
        <w:rPr>
          <w:i/>
          <w:color w:val="000000" w:themeColor="text1"/>
          <w:sz w:val="24"/>
          <w:szCs w:val="24"/>
        </w:rPr>
        <w:t>источников</w:t>
      </w:r>
      <w:r w:rsidRPr="00FD4481">
        <w:rPr>
          <w:i/>
          <w:sz w:val="24"/>
          <w:szCs w:val="24"/>
        </w:rPr>
        <w:t>, приложения</w:t>
      </w:r>
      <w:r w:rsidRPr="00FD4481">
        <w:rPr>
          <w:sz w:val="24"/>
          <w:szCs w:val="24"/>
        </w:rPr>
        <w:t xml:space="preserve"> не являются самостоятельными разделами </w:t>
      </w:r>
      <w:r w:rsidR="001570E3" w:rsidRPr="00FD4481">
        <w:rPr>
          <w:sz w:val="24"/>
          <w:szCs w:val="24"/>
        </w:rPr>
        <w:t>контрольной работы</w:t>
      </w:r>
      <w:r w:rsidRPr="00FD4481">
        <w:rPr>
          <w:sz w:val="24"/>
          <w:szCs w:val="24"/>
        </w:rPr>
        <w:t xml:space="preserve"> и поэтому они не нумеруются, а для выделения в работе их названия печатаются прописными (заглавными) буквами жирным шрифтом.</w:t>
      </w:r>
    </w:p>
    <w:p w14:paraId="6DDC015A" w14:textId="2FCAD60B" w:rsidR="005E21EF" w:rsidRPr="00FD4481" w:rsidRDefault="005E21EF" w:rsidP="00F6355D">
      <w:pPr>
        <w:pStyle w:val="12"/>
        <w:widowControl w:val="0"/>
        <w:ind w:firstLine="709"/>
        <w:rPr>
          <w:sz w:val="24"/>
          <w:szCs w:val="24"/>
        </w:rPr>
      </w:pPr>
      <w:r w:rsidRPr="00FD4481">
        <w:rPr>
          <w:i/>
          <w:sz w:val="24"/>
          <w:szCs w:val="24"/>
        </w:rPr>
        <w:t>Формулы, иллюстрации и таблицы</w:t>
      </w:r>
      <w:r w:rsidRPr="00FD4481">
        <w:rPr>
          <w:sz w:val="24"/>
          <w:szCs w:val="24"/>
        </w:rPr>
        <w:t xml:space="preserve"> имеют самостоятельную независимую друг от друга, сквозную в пределах данного раздела нумерацию. </w:t>
      </w:r>
    </w:p>
    <w:p w14:paraId="2C2CBF4D" w14:textId="791FBAD3" w:rsidR="005E21EF" w:rsidRPr="00FD4481" w:rsidRDefault="00CF13CF" w:rsidP="00CF13CF">
      <w:pPr>
        <w:pStyle w:val="12"/>
        <w:widowControl w:val="0"/>
        <w:spacing w:line="24" w:lineRule="atLeast"/>
        <w:ind w:firstLine="0"/>
        <w:jc w:val="center"/>
        <w:rPr>
          <w:i/>
          <w:sz w:val="24"/>
          <w:szCs w:val="24"/>
        </w:rPr>
      </w:pPr>
      <w:r>
        <w:rPr>
          <w:bCs/>
          <w:i/>
          <w:sz w:val="24"/>
          <w:szCs w:val="24"/>
        </w:rPr>
        <w:t>4</w:t>
      </w:r>
      <w:r w:rsidR="005E21EF" w:rsidRPr="00FD4481">
        <w:rPr>
          <w:bCs/>
          <w:i/>
          <w:sz w:val="24"/>
          <w:szCs w:val="24"/>
        </w:rPr>
        <w:t>.3.</w:t>
      </w:r>
      <w:r w:rsidR="005E21EF" w:rsidRPr="00FD4481">
        <w:rPr>
          <w:b/>
          <w:i/>
          <w:sz w:val="24"/>
          <w:szCs w:val="24"/>
        </w:rPr>
        <w:t xml:space="preserve"> </w:t>
      </w:r>
      <w:r w:rsidR="005E21EF" w:rsidRPr="00FD4481">
        <w:rPr>
          <w:i/>
          <w:sz w:val="24"/>
          <w:szCs w:val="24"/>
        </w:rPr>
        <w:t>Иллюстрации</w:t>
      </w:r>
    </w:p>
    <w:p w14:paraId="4BB3AC23"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Иллюстрации любого вида (собственно рисунки, чертежи, планы, схемы, графики, диаграммы, копии документов в графическом формате и т. п.) называются рисунками. </w:t>
      </w:r>
    </w:p>
    <w:p w14:paraId="0B07F51D" w14:textId="13824209" w:rsidR="005E21EF" w:rsidRPr="00F6355D" w:rsidRDefault="005E21EF" w:rsidP="00F6355D">
      <w:pPr>
        <w:pStyle w:val="12"/>
        <w:widowControl w:val="0"/>
        <w:ind w:firstLine="709"/>
        <w:rPr>
          <w:b/>
          <w:bCs/>
          <w:i/>
          <w:iCs/>
          <w:sz w:val="24"/>
          <w:szCs w:val="24"/>
        </w:rPr>
      </w:pPr>
      <w:r w:rsidRPr="00FD4481">
        <w:rPr>
          <w:b/>
          <w:bCs/>
          <w:i/>
          <w:iCs/>
          <w:sz w:val="24"/>
          <w:szCs w:val="24"/>
        </w:rPr>
        <w:lastRenderedPageBreak/>
        <w:t xml:space="preserve">Все графические иллюстрации выполняются студентом самостоятельно при помощи графических пакетов (MS Excel, CorelDraw, Adobe Photoshop, Affinity Designer и другие). Категорически запрещено использование скриншотов, </w:t>
      </w:r>
      <w:proofErr w:type="spellStart"/>
      <w:r w:rsidRPr="00FD4481">
        <w:rPr>
          <w:b/>
          <w:bCs/>
          <w:i/>
          <w:iCs/>
          <w:sz w:val="24"/>
          <w:szCs w:val="24"/>
        </w:rPr>
        <w:t>сканкопий</w:t>
      </w:r>
      <w:proofErr w:type="spellEnd"/>
      <w:r w:rsidRPr="00FD4481">
        <w:rPr>
          <w:b/>
          <w:bCs/>
          <w:i/>
          <w:iCs/>
          <w:sz w:val="24"/>
          <w:szCs w:val="24"/>
        </w:rPr>
        <w:t xml:space="preserve"> любого графического материала (схемы, таблицы, диаграммы, формулы) без предоставления письменного разрешения автора.</w:t>
      </w:r>
    </w:p>
    <w:p w14:paraId="4B53157A" w14:textId="77777777" w:rsidR="005E21EF" w:rsidRPr="00FD4481" w:rsidRDefault="005E21EF" w:rsidP="005E21EF">
      <w:pPr>
        <w:pStyle w:val="12"/>
        <w:widowControl w:val="0"/>
        <w:spacing w:line="24" w:lineRule="atLeast"/>
        <w:ind w:firstLine="709"/>
        <w:rPr>
          <w:sz w:val="24"/>
          <w:szCs w:val="24"/>
        </w:rPr>
      </w:pPr>
      <w:r w:rsidRPr="00FD4481">
        <w:rPr>
          <w:sz w:val="24"/>
          <w:szCs w:val="24"/>
        </w:rPr>
        <w:t>Рисунки помещаются сразу же после первого упоминания о них или в начале следующей страницы. Ссылка в тексте на рисунок или таблицу обязательна! Например, (см. рис. 2.1) или (см. табл. 3.3).</w:t>
      </w:r>
    </w:p>
    <w:p w14:paraId="4D6BCF2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графиках обязательно должны быть обозначены оси координат. </w:t>
      </w:r>
    </w:p>
    <w:p w14:paraId="3BF6B8E0" w14:textId="77777777" w:rsidR="005E21EF" w:rsidRPr="00FD4481" w:rsidRDefault="005E21EF" w:rsidP="005E21EF">
      <w:pPr>
        <w:pStyle w:val="12"/>
        <w:widowControl w:val="0"/>
        <w:spacing w:line="24" w:lineRule="atLeast"/>
        <w:ind w:firstLine="709"/>
        <w:rPr>
          <w:sz w:val="24"/>
          <w:szCs w:val="24"/>
        </w:rPr>
      </w:pPr>
      <w:r w:rsidRPr="00FD4481">
        <w:rPr>
          <w:sz w:val="24"/>
          <w:szCs w:val="24"/>
        </w:rPr>
        <w:t>Под рисунком помещаются условные обозначения и другие необходимые пояснения. Слово «Рисунок» и наименование помещаются после пояснительных данных и располагают следующим образом:</w:t>
      </w:r>
    </w:p>
    <w:p w14:paraId="031F3B93" w14:textId="77777777" w:rsidR="005E21EF" w:rsidRPr="00FD4481" w:rsidRDefault="005E21EF" w:rsidP="005E21EF">
      <w:pPr>
        <w:pStyle w:val="12"/>
        <w:widowControl w:val="0"/>
        <w:spacing w:line="24" w:lineRule="atLeast"/>
        <w:ind w:firstLine="709"/>
        <w:rPr>
          <w:sz w:val="24"/>
          <w:szCs w:val="24"/>
        </w:rPr>
      </w:pPr>
    </w:p>
    <w:p w14:paraId="603D33D8" w14:textId="77777777" w:rsidR="005E21EF" w:rsidRPr="00FD4481" w:rsidRDefault="005E21EF" w:rsidP="005E21EF">
      <w:pPr>
        <w:pStyle w:val="12"/>
        <w:widowControl w:val="0"/>
        <w:spacing w:line="24" w:lineRule="atLeast"/>
        <w:rPr>
          <w:sz w:val="24"/>
          <w:szCs w:val="24"/>
        </w:rPr>
      </w:pPr>
      <w:r w:rsidRPr="00FD4481">
        <w:rPr>
          <w:sz w:val="24"/>
          <w:szCs w:val="24"/>
        </w:rPr>
        <w:t>Рисунок 2.</w:t>
      </w:r>
      <w:r w:rsidR="00CF13CF">
        <w:rPr>
          <w:sz w:val="24"/>
          <w:szCs w:val="24"/>
        </w:rPr>
        <w:t>1</w:t>
      </w:r>
      <w:r w:rsidRPr="00FD4481">
        <w:rPr>
          <w:sz w:val="24"/>
          <w:szCs w:val="24"/>
        </w:rPr>
        <w:t xml:space="preserve"> – Динамика </w:t>
      </w:r>
      <w:r w:rsidR="00CF13CF">
        <w:rPr>
          <w:sz w:val="24"/>
          <w:szCs w:val="24"/>
        </w:rPr>
        <w:t>внешнего государственного долга РФ</w:t>
      </w:r>
      <w:r w:rsidRPr="00FD4481">
        <w:rPr>
          <w:sz w:val="24"/>
          <w:szCs w:val="24"/>
        </w:rPr>
        <w:t xml:space="preserve"> с 201</w:t>
      </w:r>
      <w:r w:rsidR="00CF13CF">
        <w:rPr>
          <w:sz w:val="24"/>
          <w:szCs w:val="24"/>
        </w:rPr>
        <w:t>5</w:t>
      </w:r>
      <w:r w:rsidRPr="00FD4481">
        <w:rPr>
          <w:sz w:val="24"/>
          <w:szCs w:val="24"/>
        </w:rPr>
        <w:t xml:space="preserve"> по 20</w:t>
      </w:r>
      <w:r w:rsidR="00CF13CF">
        <w:rPr>
          <w:sz w:val="24"/>
          <w:szCs w:val="24"/>
        </w:rPr>
        <w:t>22</w:t>
      </w:r>
      <w:r w:rsidRPr="00FD4481">
        <w:rPr>
          <w:sz w:val="24"/>
          <w:szCs w:val="24"/>
        </w:rPr>
        <w:t xml:space="preserve"> годы (</w:t>
      </w:r>
      <w:r w:rsidR="00CF13CF">
        <w:rPr>
          <w:sz w:val="24"/>
          <w:szCs w:val="24"/>
        </w:rPr>
        <w:t>млн долл. США</w:t>
      </w:r>
      <w:r w:rsidRPr="00FD4481">
        <w:rPr>
          <w:sz w:val="24"/>
          <w:szCs w:val="24"/>
        </w:rPr>
        <w:t>) [41]</w:t>
      </w:r>
    </w:p>
    <w:p w14:paraId="26FABD37" w14:textId="77777777" w:rsidR="005E21EF" w:rsidRPr="00FD4481" w:rsidRDefault="005E21EF" w:rsidP="005E21EF">
      <w:pPr>
        <w:pStyle w:val="12"/>
        <w:widowControl w:val="0"/>
        <w:spacing w:line="24" w:lineRule="atLeast"/>
        <w:ind w:firstLine="709"/>
        <w:rPr>
          <w:sz w:val="24"/>
          <w:szCs w:val="24"/>
        </w:rPr>
      </w:pPr>
    </w:p>
    <w:p w14:paraId="7C39A5FE"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Над таблицей пишется слово «Таблица» и ее номер. А также название, которое пишется с прописной буквы, без точки в конце. </w:t>
      </w:r>
    </w:p>
    <w:p w14:paraId="4AA1F842" w14:textId="77777777" w:rsidR="005E21EF" w:rsidRPr="00FD4481" w:rsidRDefault="005E21EF" w:rsidP="005E21EF">
      <w:pPr>
        <w:pStyle w:val="12"/>
        <w:widowControl w:val="0"/>
        <w:spacing w:line="24" w:lineRule="atLeast"/>
        <w:ind w:firstLine="709"/>
        <w:rPr>
          <w:sz w:val="24"/>
          <w:szCs w:val="24"/>
        </w:rPr>
      </w:pPr>
      <w:r w:rsidRPr="00FD4481">
        <w:rPr>
          <w:sz w:val="24"/>
          <w:szCs w:val="24"/>
        </w:rPr>
        <w:t>Слово "Таблица" указывают один раз слева над первой частью таблицы, над другими частями пишут слова "Продолжение таблицы" с указанием номера (обозначения) таблицы в соответствии с рисунком 2.</w:t>
      </w:r>
    </w:p>
    <w:p w14:paraId="42BDE6E6" w14:textId="77777777" w:rsidR="005E21EF" w:rsidRPr="00FD4481" w:rsidRDefault="005E21EF" w:rsidP="005E21EF">
      <w:pPr>
        <w:pStyle w:val="12"/>
        <w:widowControl w:val="0"/>
        <w:spacing w:line="24" w:lineRule="atLeast"/>
        <w:ind w:firstLine="709"/>
        <w:rPr>
          <w:sz w:val="24"/>
          <w:szCs w:val="24"/>
        </w:rPr>
      </w:pPr>
      <w:r w:rsidRPr="00FD4481">
        <w:rPr>
          <w:sz w:val="24"/>
          <w:szCs w:val="24"/>
        </w:rPr>
        <w:t>Например:</w:t>
      </w:r>
    </w:p>
    <w:p w14:paraId="0A4FE71D" w14:textId="77777777" w:rsidR="005E21EF" w:rsidRPr="00FD4481" w:rsidRDefault="005E21EF" w:rsidP="005E21EF">
      <w:pPr>
        <w:pStyle w:val="12"/>
        <w:widowControl w:val="0"/>
        <w:spacing w:line="24" w:lineRule="atLeast"/>
        <w:ind w:firstLine="709"/>
        <w:rPr>
          <w:sz w:val="24"/>
          <w:szCs w:val="24"/>
        </w:rPr>
      </w:pPr>
    </w:p>
    <w:p w14:paraId="6A281EE9" w14:textId="072C052D" w:rsidR="005E21EF" w:rsidRPr="00F6355D" w:rsidRDefault="005E21EF" w:rsidP="00F6355D">
      <w:pPr>
        <w:autoSpaceDE w:val="0"/>
        <w:autoSpaceDN w:val="0"/>
        <w:adjustRightInd w:val="0"/>
        <w:spacing w:line="24" w:lineRule="atLeast"/>
        <w:rPr>
          <w:rFonts w:ascii="Times New Roman" w:eastAsia="Times New Roman" w:hAnsi="Times New Roman" w:cs="Times New Roman"/>
          <w:sz w:val="24"/>
          <w:szCs w:val="24"/>
        </w:rPr>
      </w:pPr>
      <w:r w:rsidRPr="00FD4481">
        <w:rPr>
          <w:rFonts w:ascii="Times New Roman" w:eastAsia="Times New Roman" w:hAnsi="Times New Roman" w:cs="Times New Roman"/>
          <w:sz w:val="24"/>
          <w:szCs w:val="24"/>
        </w:rPr>
        <w:t>Таблица 2.</w:t>
      </w:r>
      <w:r w:rsidR="00CF13CF">
        <w:rPr>
          <w:rFonts w:ascii="Times New Roman" w:eastAsia="Times New Roman" w:hAnsi="Times New Roman" w:cs="Times New Roman"/>
          <w:sz w:val="24"/>
          <w:szCs w:val="24"/>
        </w:rPr>
        <w:t>3</w:t>
      </w:r>
      <w:r w:rsidRPr="00FD4481">
        <w:rPr>
          <w:rFonts w:ascii="Times New Roman" w:eastAsia="Times New Roman" w:hAnsi="Times New Roman" w:cs="Times New Roman"/>
          <w:sz w:val="24"/>
          <w:szCs w:val="24"/>
        </w:rPr>
        <w:t xml:space="preserve"> – Динамика мировых макроэкономических показателей в 20</w:t>
      </w:r>
      <w:r w:rsidR="00CF13CF">
        <w:rPr>
          <w:rFonts w:ascii="Times New Roman" w:eastAsia="Times New Roman" w:hAnsi="Times New Roman" w:cs="Times New Roman"/>
          <w:sz w:val="24"/>
          <w:szCs w:val="24"/>
        </w:rPr>
        <w:t>12</w:t>
      </w:r>
      <w:r w:rsidRPr="00FD4481">
        <w:rPr>
          <w:rFonts w:ascii="Times New Roman" w:eastAsia="Times New Roman" w:hAnsi="Times New Roman" w:cs="Times New Roman"/>
          <w:sz w:val="24"/>
          <w:szCs w:val="24"/>
        </w:rPr>
        <w:t>-20</w:t>
      </w:r>
      <w:r w:rsidR="00CF13CF">
        <w:rPr>
          <w:rFonts w:ascii="Times New Roman" w:eastAsia="Times New Roman" w:hAnsi="Times New Roman" w:cs="Times New Roman"/>
          <w:sz w:val="24"/>
          <w:szCs w:val="24"/>
        </w:rPr>
        <w:t>22</w:t>
      </w:r>
      <w:r w:rsidRPr="00FD4481">
        <w:rPr>
          <w:rFonts w:ascii="Times New Roman" w:eastAsia="Times New Roman" w:hAnsi="Times New Roman" w:cs="Times New Roman"/>
          <w:sz w:val="24"/>
          <w:szCs w:val="24"/>
        </w:rPr>
        <w:t xml:space="preserve"> гг., млн долл. США</w:t>
      </w:r>
    </w:p>
    <w:p w14:paraId="2036C57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Если таблица не умещается на одной странице, то продолжение ее переносится на следующую страницу. При этом, если перенос таблицы обусловлен большим количеством граф, то на последующих страницах каждый раз воспроизводится нумерация строк. Если же перенос таблицы вызван большим количеством строк, то на последующих страницах воспроизводится нумерация столбцов. </w:t>
      </w:r>
      <w:r w:rsidRPr="00FD4481">
        <w:rPr>
          <w:noProof/>
          <w:sz w:val="24"/>
          <w:szCs w:val="24"/>
        </w:rPr>
        <w:t>Над последней частью таблицы используется надпись «Окончание таблицы</w:t>
      </w:r>
      <w:r w:rsidRPr="00FD4481">
        <w:rPr>
          <w:sz w:val="24"/>
          <w:szCs w:val="24"/>
          <w:vertAlign w:val="subscript"/>
        </w:rPr>
        <w:t xml:space="preserve"> </w:t>
      </w:r>
      <w:r w:rsidRPr="00FD4481">
        <w:rPr>
          <w:sz w:val="24"/>
          <w:szCs w:val="24"/>
        </w:rPr>
        <w:t>2.1</w:t>
      </w:r>
      <w:r w:rsidRPr="00FD4481">
        <w:rPr>
          <w:noProof/>
          <w:sz w:val="24"/>
          <w:szCs w:val="24"/>
        </w:rPr>
        <w:t>».</w:t>
      </w:r>
      <w:r w:rsidRPr="00FD4481">
        <w:rPr>
          <w:sz w:val="24"/>
          <w:szCs w:val="24"/>
        </w:rPr>
        <w:t xml:space="preserve"> </w:t>
      </w:r>
    </w:p>
    <w:p w14:paraId="2E26DCE0" w14:textId="3ECF41C6" w:rsidR="005E21EF" w:rsidRPr="00FD4481" w:rsidRDefault="005E21EF" w:rsidP="00F6355D">
      <w:pPr>
        <w:pStyle w:val="12"/>
        <w:widowControl w:val="0"/>
        <w:spacing w:line="24" w:lineRule="atLeast"/>
        <w:ind w:firstLine="709"/>
        <w:rPr>
          <w:sz w:val="24"/>
          <w:szCs w:val="24"/>
        </w:rPr>
      </w:pPr>
      <w:r w:rsidRPr="00FD4481">
        <w:rPr>
          <w:sz w:val="24"/>
          <w:szCs w:val="24"/>
        </w:rPr>
        <w:t>При необходимости таблица может быть развернута на</w:t>
      </w:r>
      <w:r w:rsidRPr="00FD4481">
        <w:rPr>
          <w:noProof/>
          <w:sz w:val="24"/>
          <w:szCs w:val="24"/>
        </w:rPr>
        <w:t xml:space="preserve"> 90</w:t>
      </w:r>
      <w:r w:rsidRPr="00FD4481">
        <w:rPr>
          <w:sz w:val="24"/>
          <w:szCs w:val="24"/>
        </w:rPr>
        <w:t xml:space="preserve"> градусов по часовой стрелке по отношению к расположению основного текста. При этом верхом таблицы является левая кромка лицевой стороны листа.</w:t>
      </w:r>
    </w:p>
    <w:p w14:paraId="23F43918" w14:textId="652EFD72" w:rsidR="005E21EF" w:rsidRPr="00FD4481" w:rsidRDefault="00CF13CF" w:rsidP="00CF13CF">
      <w:pPr>
        <w:pStyle w:val="12"/>
        <w:widowControl w:val="0"/>
        <w:spacing w:line="24" w:lineRule="atLeast"/>
        <w:ind w:firstLine="0"/>
        <w:jc w:val="center"/>
        <w:rPr>
          <w:i/>
          <w:color w:val="000000" w:themeColor="text1"/>
          <w:sz w:val="24"/>
          <w:szCs w:val="24"/>
        </w:rPr>
      </w:pPr>
      <w:r>
        <w:rPr>
          <w:bCs/>
          <w:i/>
          <w:sz w:val="24"/>
          <w:szCs w:val="24"/>
        </w:rPr>
        <w:t>4</w:t>
      </w:r>
      <w:r w:rsidR="005E21EF" w:rsidRPr="00FD4481">
        <w:rPr>
          <w:bCs/>
          <w:i/>
          <w:sz w:val="24"/>
          <w:szCs w:val="24"/>
        </w:rPr>
        <w:t>.4.</w:t>
      </w:r>
      <w:r w:rsidR="005E21EF" w:rsidRPr="00FD4481">
        <w:rPr>
          <w:b/>
          <w:i/>
          <w:sz w:val="24"/>
          <w:szCs w:val="24"/>
        </w:rPr>
        <w:t xml:space="preserve"> </w:t>
      </w:r>
      <w:r w:rsidR="005E21EF" w:rsidRPr="00FD4481">
        <w:rPr>
          <w:i/>
          <w:color w:val="000000" w:themeColor="text1"/>
          <w:sz w:val="24"/>
          <w:szCs w:val="24"/>
        </w:rPr>
        <w:t>Оформление уравнений и формул</w:t>
      </w:r>
    </w:p>
    <w:p w14:paraId="6B3F1EA4"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оно должно быть перенесено после знака равенства (=), или после знаков плюс (+), минус (-), умножения (х), деления (:) или других математических знаков.</w:t>
      </w:r>
    </w:p>
    <w:p w14:paraId="6F875A02"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Формулы в работе следует нумеровать порядковой нумерацией в пределах всей работы арабскими цифрами в круглых скобках в крайнем правом положении на строке.</w:t>
      </w:r>
    </w:p>
    <w:p w14:paraId="3694F63D"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Скобки необходимо писать так, чтобы они полностью охватывали по высоте заключенные в них формулы. Открывающие и закрывающие скобки одного вида должны быть одинаковой высоты. В случае применения одинаковых по начертанию скобок внешние скобки должны быть большего размера, чем внутренние.</w:t>
      </w:r>
    </w:p>
    <w:p w14:paraId="0BB75137"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r w:rsidRPr="00FD4481">
        <w:rPr>
          <w:rFonts w:ascii="Times New Roman" w:hAnsi="Times New Roman"/>
          <w:color w:val="000000" w:themeColor="text1"/>
          <w:sz w:val="24"/>
          <w:szCs w:val="24"/>
        </w:rPr>
        <w:t>Формулы располагаются симметрично тексту на отдельной строке. После формулы ставится запятая и дается в последовательности записи формулы расшифровка значений символов и числовых коэффициентов со словом «где», которое помещается в подстрочном тексте на первой строке. После слова «где» двоеточие не ставится. Например: для расчета оборачиваемости используется следующая формула:</w:t>
      </w:r>
    </w:p>
    <w:p w14:paraId="12B3504C"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p>
    <w:p w14:paraId="041C389F"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center"/>
        <w:rPr>
          <w:rFonts w:ascii="Times New Roman" w:hAnsi="Times New Roman"/>
          <w:color w:val="000000" w:themeColor="text1"/>
          <w:sz w:val="24"/>
          <w:szCs w:val="24"/>
        </w:rPr>
      </w:pPr>
      <w:r w:rsidRPr="00FD4481">
        <w:rPr>
          <w:rFonts w:ascii="Times New Roman" w:hAnsi="Times New Roman"/>
          <w:color w:val="000000" w:themeColor="text1"/>
          <w:sz w:val="24"/>
          <w:szCs w:val="24"/>
        </w:rPr>
        <w:lastRenderedPageBreak/>
        <w:t xml:space="preserve">                            </w:t>
      </w:r>
      <w:r w:rsidRPr="00FD4481">
        <w:rPr>
          <w:rFonts w:ascii="Times New Roman" w:hAnsi="Times New Roman"/>
          <w:noProof/>
          <w:color w:val="000000" w:themeColor="text1"/>
          <w:position w:val="-28"/>
          <w:sz w:val="24"/>
          <w:szCs w:val="24"/>
          <w:lang w:val="en-US"/>
        </w:rPr>
        <w:drawing>
          <wp:inline distT="0" distB="0" distL="0" distR="0" wp14:anchorId="792FB8D9" wp14:editId="36D3450F">
            <wp:extent cx="800100" cy="419100"/>
            <wp:effectExtent l="0" t="0" r="12700" b="1270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419100"/>
                    </a:xfrm>
                    <a:prstGeom prst="rect">
                      <a:avLst/>
                    </a:prstGeom>
                    <a:noFill/>
                    <a:ln>
                      <a:noFill/>
                    </a:ln>
                  </pic:spPr>
                </pic:pic>
              </a:graphicData>
            </a:graphic>
          </wp:inline>
        </w:drawing>
      </w:r>
      <w:r w:rsidRPr="00FD4481">
        <w:rPr>
          <w:rFonts w:ascii="Times New Roman" w:hAnsi="Times New Roman"/>
          <w:color w:val="000000" w:themeColor="text1"/>
          <w:sz w:val="24"/>
          <w:szCs w:val="24"/>
        </w:rPr>
        <w:t xml:space="preserve">                                                      (1.1)</w:t>
      </w:r>
    </w:p>
    <w:p w14:paraId="49B4EA67"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 xml:space="preserve">где </w:t>
      </w:r>
    </w:p>
    <w:p w14:paraId="3C914590"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2"/>
          <w:sz w:val="24"/>
          <w:szCs w:val="24"/>
          <w:lang w:val="en-US" w:eastAsia="ru-RU"/>
        </w:rPr>
        <w:drawing>
          <wp:inline distT="0" distB="0" distL="0" distR="0" wp14:anchorId="620D1D66" wp14:editId="2C2DC0CD">
            <wp:extent cx="20320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3200" cy="228600"/>
                    </a:xfrm>
                    <a:prstGeom prst="rect">
                      <a:avLst/>
                    </a:prstGeom>
                    <a:noFill/>
                    <a:ln>
                      <a:noFill/>
                    </a:ln>
                  </pic:spPr>
                </pic:pic>
              </a:graphicData>
            </a:graphic>
          </wp:inline>
        </w:drawing>
      </w:r>
      <w:r w:rsidRPr="00FD4481">
        <w:rPr>
          <w:color w:val="000000" w:themeColor="text1"/>
          <w:sz w:val="24"/>
          <w:szCs w:val="24"/>
        </w:rPr>
        <w:t xml:space="preserve"> - оборачиваемость, дн.;</w:t>
      </w:r>
    </w:p>
    <w:p w14:paraId="2C267E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6"/>
          <w:sz w:val="24"/>
          <w:szCs w:val="24"/>
          <w:lang w:val="en-US" w:eastAsia="ru-RU"/>
        </w:rPr>
        <w:drawing>
          <wp:inline distT="0" distB="0" distL="0" distR="0" wp14:anchorId="724A3DC7" wp14:editId="2530FC2C">
            <wp:extent cx="152400" cy="177165"/>
            <wp:effectExtent l="0" t="0" r="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 cy="177165"/>
                    </a:xfrm>
                    <a:prstGeom prst="rect">
                      <a:avLst/>
                    </a:prstGeom>
                    <a:noFill/>
                    <a:ln>
                      <a:noFill/>
                    </a:ln>
                  </pic:spPr>
                </pic:pic>
              </a:graphicData>
            </a:graphic>
          </wp:inline>
        </w:drawing>
      </w:r>
      <w:r w:rsidRPr="00FD4481">
        <w:rPr>
          <w:color w:val="000000" w:themeColor="text1"/>
          <w:sz w:val="24"/>
          <w:szCs w:val="24"/>
        </w:rPr>
        <w:t xml:space="preserve"> - средние остатки оборотных средств,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5BCEEE01"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4"/>
          <w:sz w:val="24"/>
          <w:szCs w:val="24"/>
          <w:lang w:val="en-US" w:eastAsia="ru-RU"/>
        </w:rPr>
        <w:drawing>
          <wp:inline distT="0" distB="0" distL="0" distR="0" wp14:anchorId="6346E7A5" wp14:editId="32317F9B">
            <wp:extent cx="152400" cy="165100"/>
            <wp:effectExtent l="0" t="0" r="0" b="1270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65100"/>
                    </a:xfrm>
                    <a:prstGeom prst="rect">
                      <a:avLst/>
                    </a:prstGeom>
                    <a:noFill/>
                    <a:ln>
                      <a:noFill/>
                    </a:ln>
                  </pic:spPr>
                </pic:pic>
              </a:graphicData>
            </a:graphic>
          </wp:inline>
        </w:drawing>
      </w:r>
      <w:r w:rsidRPr="00FD4481">
        <w:rPr>
          <w:color w:val="000000" w:themeColor="text1"/>
          <w:sz w:val="24"/>
          <w:szCs w:val="24"/>
        </w:rPr>
        <w:t xml:space="preserve"> - сумма оборота по реализации,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2C8D74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0"/>
          <w:sz w:val="24"/>
          <w:szCs w:val="24"/>
          <w:lang w:val="en-US" w:eastAsia="ru-RU"/>
        </w:rPr>
        <w:drawing>
          <wp:inline distT="0" distB="0" distL="0" distR="0" wp14:anchorId="2FF92EE8" wp14:editId="05894CB5">
            <wp:extent cx="177165" cy="203200"/>
            <wp:effectExtent l="0" t="0" r="63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165" cy="203200"/>
                    </a:xfrm>
                    <a:prstGeom prst="rect">
                      <a:avLst/>
                    </a:prstGeom>
                    <a:noFill/>
                    <a:ln>
                      <a:noFill/>
                    </a:ln>
                  </pic:spPr>
                </pic:pic>
              </a:graphicData>
            </a:graphic>
          </wp:inline>
        </w:drawing>
      </w:r>
      <w:r w:rsidRPr="00FD4481">
        <w:rPr>
          <w:color w:val="000000" w:themeColor="text1"/>
          <w:sz w:val="24"/>
          <w:szCs w:val="24"/>
        </w:rPr>
        <w:t xml:space="preserve"> - количество дней в периоде, дн.</w:t>
      </w:r>
    </w:p>
    <w:p w14:paraId="49BA5D89"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После расшифровки каждого обозначения формулы ставится точка с запятой, а в последней расшифровке точка.</w:t>
      </w:r>
    </w:p>
    <w:p w14:paraId="0DA33C38"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 каждой формуле желательно приводить практические примеры.</w:t>
      </w:r>
    </w:p>
    <w:p w14:paraId="4A49F5F4" w14:textId="77777777" w:rsidR="005E21EF" w:rsidRPr="00FD4481" w:rsidRDefault="005E21EF" w:rsidP="005E21EF">
      <w:pPr>
        <w:pStyle w:val="110"/>
        <w:spacing w:line="24" w:lineRule="atLeast"/>
        <w:ind w:firstLine="709"/>
        <w:jc w:val="center"/>
        <w:outlineLvl w:val="0"/>
        <w:rPr>
          <w:b w:val="0"/>
          <w:i/>
          <w:sz w:val="24"/>
          <w:szCs w:val="24"/>
        </w:rPr>
      </w:pPr>
      <w:bookmarkStart w:id="5" w:name="_Toc20499304"/>
    </w:p>
    <w:p w14:paraId="126D61AB" w14:textId="63E0D857" w:rsidR="005E21EF" w:rsidRPr="00FD4481" w:rsidRDefault="00A44E46" w:rsidP="005E21EF">
      <w:pPr>
        <w:pStyle w:val="110"/>
        <w:spacing w:line="24" w:lineRule="atLeast"/>
        <w:jc w:val="center"/>
        <w:outlineLvl w:val="0"/>
        <w:rPr>
          <w:b w:val="0"/>
          <w:i/>
          <w:sz w:val="24"/>
          <w:szCs w:val="24"/>
        </w:rPr>
      </w:pPr>
      <w:r>
        <w:rPr>
          <w:b w:val="0"/>
          <w:i/>
          <w:sz w:val="24"/>
          <w:szCs w:val="24"/>
        </w:rPr>
        <w:t>4.</w:t>
      </w:r>
      <w:r w:rsidR="005E21EF" w:rsidRPr="00FD4481">
        <w:rPr>
          <w:b w:val="0"/>
          <w:i/>
          <w:sz w:val="24"/>
          <w:szCs w:val="24"/>
        </w:rPr>
        <w:t>5. Библиографические ссылки</w:t>
      </w:r>
      <w:bookmarkEnd w:id="5"/>
    </w:p>
    <w:p w14:paraId="0948904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По ходу изложения материала студент должен использовать библиографические ссылки (сноски), которые представляют собой библиографическое описание источников цитат, заимствований, а также произведений печати, послуживших источником описания фактов, методов, методик. </w:t>
      </w:r>
    </w:p>
    <w:p w14:paraId="3FD48FC6" w14:textId="77777777" w:rsidR="005E21EF" w:rsidRPr="00FD4481" w:rsidRDefault="005E21EF" w:rsidP="005E21EF">
      <w:pPr>
        <w:pStyle w:val="12"/>
        <w:widowControl w:val="0"/>
        <w:spacing w:line="24" w:lineRule="atLeast"/>
        <w:ind w:firstLine="709"/>
        <w:rPr>
          <w:noProof/>
          <w:sz w:val="24"/>
          <w:szCs w:val="24"/>
        </w:rPr>
      </w:pPr>
      <w:r w:rsidRPr="00FD4481">
        <w:rPr>
          <w:sz w:val="24"/>
          <w:szCs w:val="24"/>
        </w:rPr>
        <w:t>Ссылки в тексте работы на использованные источники оформляются:</w:t>
      </w:r>
      <w:r w:rsidRPr="00FD4481">
        <w:rPr>
          <w:noProof/>
          <w:sz w:val="24"/>
          <w:szCs w:val="24"/>
        </w:rPr>
        <w:t xml:space="preserve"> </w:t>
      </w:r>
    </w:p>
    <w:p w14:paraId="589C6270" w14:textId="77777777" w:rsidR="005E21EF" w:rsidRPr="00FD4481" w:rsidRDefault="005E21EF" w:rsidP="005E21EF">
      <w:pPr>
        <w:pStyle w:val="12"/>
        <w:widowControl w:val="0"/>
        <w:spacing w:line="24" w:lineRule="atLeast"/>
        <w:ind w:firstLine="709"/>
        <w:rPr>
          <w:noProof/>
          <w:sz w:val="24"/>
          <w:szCs w:val="24"/>
        </w:rPr>
      </w:pPr>
      <w:r w:rsidRPr="00FD4481">
        <w:rPr>
          <w:noProof/>
          <w:sz w:val="24"/>
          <w:szCs w:val="24"/>
        </w:rPr>
        <w:t>1)</w:t>
      </w:r>
      <w:r w:rsidRPr="00FD4481">
        <w:rPr>
          <w:sz w:val="24"/>
          <w:szCs w:val="24"/>
        </w:rPr>
        <w:t xml:space="preserve"> в виде подстрочных примечаний (</w:t>
      </w:r>
      <w:proofErr w:type="spellStart"/>
      <w:r w:rsidRPr="00FD4481">
        <w:rPr>
          <w:sz w:val="24"/>
          <w:szCs w:val="24"/>
        </w:rPr>
        <w:t>внутристраничных</w:t>
      </w:r>
      <w:proofErr w:type="spellEnd"/>
      <w:r w:rsidRPr="00FD4481">
        <w:rPr>
          <w:sz w:val="24"/>
          <w:szCs w:val="24"/>
        </w:rPr>
        <w:t xml:space="preserve"> сносок);</w:t>
      </w:r>
      <w:r w:rsidRPr="00FD4481">
        <w:rPr>
          <w:noProof/>
          <w:sz w:val="24"/>
          <w:szCs w:val="24"/>
        </w:rPr>
        <w:t xml:space="preserve"> </w:t>
      </w:r>
      <w:r w:rsidRPr="00FD4481">
        <w:rPr>
          <w:rStyle w:val="ad"/>
          <w:noProof/>
          <w:sz w:val="24"/>
          <w:szCs w:val="24"/>
        </w:rPr>
        <w:footnoteReference w:id="1"/>
      </w:r>
    </w:p>
    <w:p w14:paraId="027955C8" w14:textId="77777777" w:rsidR="005E21EF" w:rsidRPr="00FD4481" w:rsidRDefault="005E21EF" w:rsidP="005E21EF">
      <w:pPr>
        <w:pStyle w:val="12"/>
        <w:widowControl w:val="0"/>
        <w:spacing w:line="24" w:lineRule="atLeast"/>
        <w:ind w:firstLine="709"/>
        <w:rPr>
          <w:sz w:val="24"/>
          <w:szCs w:val="24"/>
        </w:rPr>
      </w:pPr>
      <w:r w:rsidRPr="00FD4481">
        <w:rPr>
          <w:noProof/>
          <w:sz w:val="24"/>
          <w:szCs w:val="24"/>
        </w:rPr>
        <w:t>2)</w:t>
      </w:r>
      <w:r w:rsidRPr="00FD4481">
        <w:rPr>
          <w:sz w:val="24"/>
          <w:szCs w:val="24"/>
        </w:rPr>
        <w:t xml:space="preserve"> указанием порядкового номера источника из списка использованной литературы в квадратных скобках [13, с. 121].</w:t>
      </w:r>
    </w:p>
    <w:p w14:paraId="03DC8D23" w14:textId="77777777" w:rsidR="005E21EF" w:rsidRPr="00FD4481" w:rsidRDefault="005E21EF" w:rsidP="005E21EF">
      <w:pPr>
        <w:pStyle w:val="12"/>
        <w:widowControl w:val="0"/>
        <w:spacing w:line="24" w:lineRule="atLeast"/>
        <w:ind w:firstLine="709"/>
        <w:rPr>
          <w:sz w:val="24"/>
          <w:szCs w:val="24"/>
        </w:rPr>
      </w:pPr>
      <w:r w:rsidRPr="00FD4481">
        <w:rPr>
          <w:sz w:val="24"/>
          <w:szCs w:val="24"/>
        </w:rPr>
        <w:t>В первом случае, при использовании в тексте цитат или цифровых данных в конце соответствующего предложения ставится цифра с точкой без скобки, смещенная по высоте вверх на половину строки. Нумерация ссылок может быть сквозной для всей курсовой работы, каждой главы, пункта главы или одной страницы. В конце страницы, под чертой дается сноска с полной характеристикой источника информации и указанием страницы, на которой помещена цитата или соответствующий цифровой материал. Требование об оставлении свободного поля внизу страницы</w:t>
      </w:r>
      <w:r w:rsidRPr="00FD4481">
        <w:rPr>
          <w:noProof/>
          <w:sz w:val="24"/>
          <w:szCs w:val="24"/>
        </w:rPr>
        <w:t xml:space="preserve"> (20</w:t>
      </w:r>
      <w:r w:rsidRPr="00FD4481">
        <w:rPr>
          <w:sz w:val="24"/>
          <w:szCs w:val="24"/>
        </w:rPr>
        <w:t xml:space="preserve"> мм) должно соблюдаться и в этом случае. Эти действия автоматически выполняются редактором </w:t>
      </w:r>
      <w:r w:rsidRPr="00FD4481">
        <w:rPr>
          <w:sz w:val="24"/>
          <w:szCs w:val="24"/>
          <w:lang w:val="en-US"/>
        </w:rPr>
        <w:t>Word</w:t>
      </w:r>
      <w:r w:rsidRPr="00FD4481">
        <w:rPr>
          <w:sz w:val="24"/>
          <w:szCs w:val="24"/>
        </w:rPr>
        <w:t xml:space="preserve"> по команде </w:t>
      </w:r>
      <w:r w:rsidRPr="00FD4481">
        <w:rPr>
          <w:i/>
          <w:sz w:val="24"/>
          <w:szCs w:val="24"/>
        </w:rPr>
        <w:t>Ссылка —Вставить сноску.</w:t>
      </w:r>
    </w:p>
    <w:p w14:paraId="3F1F2307" w14:textId="77777777" w:rsidR="005E21EF" w:rsidRPr="00FD4481" w:rsidRDefault="005E21EF" w:rsidP="005E21EF">
      <w:pPr>
        <w:pStyle w:val="12"/>
        <w:widowControl w:val="0"/>
        <w:spacing w:line="24" w:lineRule="atLeast"/>
        <w:ind w:firstLine="709"/>
        <w:rPr>
          <w:sz w:val="24"/>
          <w:szCs w:val="24"/>
        </w:rPr>
      </w:pPr>
      <w:r w:rsidRPr="00FD4481">
        <w:rPr>
          <w:sz w:val="24"/>
          <w:szCs w:val="24"/>
        </w:rPr>
        <w:t>Если подряд даются две ссылки на один и тот же источник, то во второй ссылке делается запись «Там же» и указывается номер страницы источника. Характеристика источника дается такая же, как и при составлении списка использованных источников, но без указания общего объема страниц.</w:t>
      </w:r>
    </w:p>
    <w:p w14:paraId="2636A98D" w14:textId="41221DA8" w:rsidR="005E21EF" w:rsidRPr="00A44E46" w:rsidRDefault="005E21EF" w:rsidP="00F6355D">
      <w:pPr>
        <w:pStyle w:val="12"/>
        <w:widowControl w:val="0"/>
        <w:spacing w:line="24" w:lineRule="atLeast"/>
        <w:ind w:firstLine="709"/>
        <w:rPr>
          <w:sz w:val="24"/>
          <w:szCs w:val="24"/>
        </w:rPr>
      </w:pPr>
      <w:r w:rsidRPr="00FD4481">
        <w:rPr>
          <w:sz w:val="24"/>
          <w:szCs w:val="24"/>
        </w:rPr>
        <w:t>Во втором случае в конце предложения, в котором цитируемая работа упоминается, ставится в квадратных или косых скобках номер, под которым данная работа включена в список источников и после запятой буква «С» с точкой и номер страниц, например [7, с. 15]. При ссылках на материалы собственной работы в тексте делаются записи типа: «Как было показано в разделе</w:t>
      </w:r>
      <w:r w:rsidRPr="00FD4481">
        <w:rPr>
          <w:noProof/>
          <w:sz w:val="24"/>
          <w:szCs w:val="24"/>
        </w:rPr>
        <w:t xml:space="preserve"> 2</w:t>
      </w:r>
      <w:r w:rsidRPr="00FD4481">
        <w:rPr>
          <w:sz w:val="24"/>
          <w:szCs w:val="24"/>
        </w:rPr>
        <w:t xml:space="preserve"> настоящей работы»</w:t>
      </w:r>
      <w:r w:rsidRPr="00FD4481">
        <w:rPr>
          <w:noProof/>
          <w:sz w:val="24"/>
          <w:szCs w:val="24"/>
        </w:rPr>
        <w:t xml:space="preserve">; </w:t>
      </w:r>
      <w:r w:rsidRPr="00FD4481">
        <w:rPr>
          <w:sz w:val="24"/>
          <w:szCs w:val="24"/>
        </w:rPr>
        <w:t>«Из таблицы</w:t>
      </w:r>
      <w:r w:rsidRPr="00FD4481">
        <w:rPr>
          <w:noProof/>
          <w:sz w:val="24"/>
          <w:szCs w:val="24"/>
        </w:rPr>
        <w:t xml:space="preserve"> 3.5</w:t>
      </w:r>
      <w:r w:rsidRPr="00FD4481">
        <w:rPr>
          <w:sz w:val="24"/>
          <w:szCs w:val="24"/>
        </w:rPr>
        <w:t xml:space="preserve"> следует...», и т. п.; или после окончания предложения в круглых скобках может быть указано: (см. рис.</w:t>
      </w:r>
      <w:r w:rsidRPr="00FD4481">
        <w:rPr>
          <w:noProof/>
          <w:sz w:val="24"/>
          <w:szCs w:val="24"/>
        </w:rPr>
        <w:t xml:space="preserve"> 2.6); (</w:t>
      </w:r>
      <w:r w:rsidRPr="00FD4481">
        <w:rPr>
          <w:sz w:val="24"/>
          <w:szCs w:val="24"/>
        </w:rPr>
        <w:t xml:space="preserve">см. табл. </w:t>
      </w:r>
      <w:r w:rsidRPr="00FD4481">
        <w:rPr>
          <w:noProof/>
          <w:sz w:val="24"/>
          <w:szCs w:val="24"/>
        </w:rPr>
        <w:t>2.4)</w:t>
      </w:r>
      <w:r w:rsidRPr="00FD4481">
        <w:rPr>
          <w:sz w:val="24"/>
          <w:szCs w:val="24"/>
        </w:rPr>
        <w:t>.</w:t>
      </w:r>
    </w:p>
    <w:p w14:paraId="1A1350B4" w14:textId="5EA0716E" w:rsidR="005E21EF" w:rsidRPr="00CF13CF" w:rsidRDefault="00CF13CF" w:rsidP="00CF13CF">
      <w:pPr>
        <w:pStyle w:val="110"/>
        <w:spacing w:line="24" w:lineRule="atLeast"/>
        <w:jc w:val="center"/>
        <w:outlineLvl w:val="0"/>
        <w:rPr>
          <w:b w:val="0"/>
          <w:i/>
          <w:sz w:val="24"/>
          <w:szCs w:val="24"/>
        </w:rPr>
      </w:pPr>
      <w:r>
        <w:rPr>
          <w:b w:val="0"/>
          <w:i/>
          <w:sz w:val="24"/>
          <w:szCs w:val="24"/>
        </w:rPr>
        <w:t>4</w:t>
      </w:r>
      <w:r w:rsidR="005E21EF" w:rsidRPr="00CF13CF">
        <w:rPr>
          <w:b w:val="0"/>
          <w:i/>
          <w:sz w:val="24"/>
          <w:szCs w:val="24"/>
        </w:rPr>
        <w:t>.6.</w:t>
      </w:r>
      <w:r w:rsidR="005E21EF" w:rsidRPr="00FD4481">
        <w:rPr>
          <w:b w:val="0"/>
          <w:i/>
          <w:sz w:val="24"/>
          <w:szCs w:val="24"/>
        </w:rPr>
        <w:t xml:space="preserve"> </w:t>
      </w:r>
      <w:r w:rsidR="005E21EF" w:rsidRPr="00CF13CF">
        <w:rPr>
          <w:b w:val="0"/>
          <w:i/>
          <w:sz w:val="24"/>
          <w:szCs w:val="24"/>
        </w:rPr>
        <w:t>Оформление списка использованных источников</w:t>
      </w:r>
    </w:p>
    <w:p w14:paraId="720BD1FE"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Список использованных источников составляется в соответствии с государственными нормативными актами ГОСТ</w:t>
      </w:r>
      <w:r w:rsidRPr="00FD4481">
        <w:rPr>
          <w:i/>
          <w:color w:val="000000" w:themeColor="text1"/>
          <w:sz w:val="24"/>
          <w:szCs w:val="24"/>
        </w:rPr>
        <w:t xml:space="preserve"> </w:t>
      </w:r>
      <w:r w:rsidRPr="00FD4481">
        <w:rPr>
          <w:rStyle w:val="af3"/>
          <w:sz w:val="24"/>
          <w:szCs w:val="24"/>
        </w:rPr>
        <w:t>Р 7.0.100–2018</w:t>
      </w:r>
      <w:r w:rsidRPr="00FD4481">
        <w:rPr>
          <w:sz w:val="24"/>
          <w:szCs w:val="24"/>
        </w:rPr>
        <w:t xml:space="preserve"> </w:t>
      </w:r>
      <w:r w:rsidRPr="00FD4481">
        <w:rPr>
          <w:color w:val="000000" w:themeColor="text1"/>
          <w:sz w:val="24"/>
          <w:szCs w:val="24"/>
        </w:rPr>
        <w:t xml:space="preserve">в алфавитном порядке по первым буквам фамилии авторов или названия литературного материала. Количество использованных источников должно составлять </w:t>
      </w:r>
      <w:r w:rsidRPr="00FD4481">
        <w:rPr>
          <w:i/>
          <w:color w:val="000000" w:themeColor="text1"/>
          <w:sz w:val="24"/>
          <w:szCs w:val="24"/>
        </w:rPr>
        <w:t xml:space="preserve">не менее </w:t>
      </w:r>
      <w:r w:rsidR="008E7B41" w:rsidRPr="00FD4481">
        <w:rPr>
          <w:i/>
          <w:color w:val="000000" w:themeColor="text1"/>
          <w:sz w:val="24"/>
          <w:szCs w:val="24"/>
        </w:rPr>
        <w:t>20</w:t>
      </w:r>
      <w:r w:rsidRPr="00FD4481">
        <w:rPr>
          <w:i/>
          <w:color w:val="000000" w:themeColor="text1"/>
          <w:sz w:val="24"/>
          <w:szCs w:val="24"/>
        </w:rPr>
        <w:t>,</w:t>
      </w:r>
      <w:r w:rsidRPr="00FD4481">
        <w:rPr>
          <w:color w:val="000000" w:themeColor="text1"/>
          <w:sz w:val="24"/>
          <w:szCs w:val="24"/>
        </w:rPr>
        <w:t xml:space="preserve"> включая нормативно-правовые акты, учебники, учебные пособия, монографии, периодические издания, научные работы, опубликованные автором по теме научного исследования, а также интернет-источники.</w:t>
      </w:r>
    </w:p>
    <w:p w14:paraId="4A83FDDA"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Заголовок «СПИСОК ИСПОЛЬЗОВАННЫХ ИСТОЧНИКОВ» - записывается симметрично текста на первой строке листа заглавными буквами. На следующей </w:t>
      </w:r>
      <w:r w:rsidRPr="00FD4481">
        <w:rPr>
          <w:color w:val="000000" w:themeColor="text1"/>
          <w:sz w:val="24"/>
          <w:szCs w:val="24"/>
        </w:rPr>
        <w:lastRenderedPageBreak/>
        <w:t>(последующих) строке (сроках) текста записывается порядковый номер (с точкой) источника.</w:t>
      </w:r>
    </w:p>
    <w:p w14:paraId="44AE6258" w14:textId="77777777" w:rsidR="005E21EF" w:rsidRPr="00FD4481" w:rsidRDefault="005E21EF" w:rsidP="005E21EF">
      <w:pPr>
        <w:pStyle w:val="12"/>
        <w:widowControl w:val="0"/>
        <w:spacing w:line="24" w:lineRule="atLeast"/>
        <w:ind w:firstLine="709"/>
        <w:rPr>
          <w:sz w:val="24"/>
          <w:szCs w:val="24"/>
        </w:rPr>
      </w:pPr>
      <w:r w:rsidRPr="00FD4481">
        <w:rPr>
          <w:sz w:val="24"/>
          <w:szCs w:val="24"/>
        </w:rPr>
        <w:t>Примеры оформления:</w:t>
      </w:r>
    </w:p>
    <w:p w14:paraId="70FFB51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книжное издание (учебники, учебные пособия, монографии): </w:t>
      </w:r>
    </w:p>
    <w:p w14:paraId="1CD41000"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Сычев, М.С. История Астраханского казачьего войска: учебное пособие / М.С. Сычев. - Астрахань: Волга, 2009. - 231 с.</w:t>
      </w:r>
    </w:p>
    <w:p w14:paraId="0E768A39" w14:textId="77777777" w:rsidR="005E21EF" w:rsidRPr="00FD4481" w:rsidRDefault="005E21EF" w:rsidP="005E21EF">
      <w:pPr>
        <w:pStyle w:val="12"/>
        <w:widowControl w:val="0"/>
        <w:spacing w:line="24" w:lineRule="atLeast"/>
        <w:ind w:left="1417" w:hanging="709"/>
        <w:rPr>
          <w:sz w:val="24"/>
          <w:szCs w:val="24"/>
        </w:rPr>
      </w:pPr>
      <w:r w:rsidRPr="00FD4481">
        <w:rPr>
          <w:rStyle w:val="af1"/>
          <w:sz w:val="24"/>
          <w:szCs w:val="24"/>
        </w:rPr>
        <w:t>На законодательные материалы:</w:t>
      </w:r>
    </w:p>
    <w:p w14:paraId="74A1655A"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Семейный кодекс Российской Федерации: [</w:t>
      </w:r>
      <w:proofErr w:type="spellStart"/>
      <w:r w:rsidRPr="00FD4481">
        <w:rPr>
          <w:sz w:val="24"/>
          <w:szCs w:val="24"/>
        </w:rPr>
        <w:t>федер</w:t>
      </w:r>
      <w:proofErr w:type="spellEnd"/>
      <w:r w:rsidRPr="00FD4481">
        <w:rPr>
          <w:sz w:val="24"/>
          <w:szCs w:val="24"/>
        </w:rPr>
        <w:t xml:space="preserve">. закон: принят Гос. Думой 8 дек. 1995 г.: по состоянию на 3 янв. 2001 г.]. - СПб.: </w:t>
      </w:r>
      <w:proofErr w:type="spellStart"/>
      <w:r w:rsidRPr="00FD4481">
        <w:rPr>
          <w:sz w:val="24"/>
          <w:szCs w:val="24"/>
        </w:rPr>
        <w:t>Стаун</w:t>
      </w:r>
      <w:proofErr w:type="spellEnd"/>
      <w:r w:rsidRPr="00FD4481">
        <w:rPr>
          <w:sz w:val="24"/>
          <w:szCs w:val="24"/>
        </w:rPr>
        <w:t>-кантри, 2001. - 94 с.</w:t>
      </w:r>
    </w:p>
    <w:p w14:paraId="6EBA13D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Стандарты:</w:t>
      </w:r>
    </w:p>
    <w:p w14:paraId="73974F4E"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ГОСТ Р 7.0.53-2007 Система стандартов по информации, библиотечному и издательскому делу. Издания. Международный стандартный книжный номер. Использование и издательское оформление. - М.: </w:t>
      </w:r>
      <w:proofErr w:type="spellStart"/>
      <w:r w:rsidRPr="00FD4481">
        <w:rPr>
          <w:sz w:val="24"/>
          <w:szCs w:val="24"/>
        </w:rPr>
        <w:t>Стандартинформ</w:t>
      </w:r>
      <w:proofErr w:type="spellEnd"/>
      <w:r w:rsidRPr="00FD4481">
        <w:rPr>
          <w:sz w:val="24"/>
          <w:szCs w:val="24"/>
        </w:rPr>
        <w:t>, 2007. - 5 с.</w:t>
      </w:r>
    </w:p>
    <w:p w14:paraId="0ECA5275" w14:textId="77777777" w:rsidR="005E21EF" w:rsidRPr="00FD4481" w:rsidRDefault="005E21EF" w:rsidP="005E21EF">
      <w:pPr>
        <w:pStyle w:val="12"/>
        <w:widowControl w:val="0"/>
        <w:tabs>
          <w:tab w:val="left" w:pos="567"/>
        </w:tabs>
        <w:spacing w:line="24" w:lineRule="atLeast"/>
        <w:ind w:left="1417" w:hanging="709"/>
        <w:rPr>
          <w:sz w:val="24"/>
          <w:szCs w:val="24"/>
        </w:rPr>
      </w:pPr>
      <w:r w:rsidRPr="00FD4481">
        <w:rPr>
          <w:sz w:val="24"/>
          <w:szCs w:val="24"/>
        </w:rPr>
        <w:t>Депонированные научные работы:</w:t>
      </w:r>
    </w:p>
    <w:p w14:paraId="02CA145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Разумовский, В.А. Управление маркетинговыми исследованиями в регионе / В.А. Разумовский, Д.А. Андреев. - М., 2002. - 210 с. - Деп. в ИНИОН Рос. акад. наук 15.02.02, N 139876.</w:t>
      </w:r>
    </w:p>
    <w:p w14:paraId="1D7C2707"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Статьи:</w:t>
      </w:r>
    </w:p>
    <w:p w14:paraId="3EF1F8F5"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Берестова, Т.Ф. Поисковые инструменты библиотеки / Т.Ф. Берестова // Библиография. - 2006. - N 6. - С.19. </w:t>
      </w:r>
    </w:p>
    <w:p w14:paraId="63E8AF6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Кригер, И. Бумага терпит / И. Кригер // Новая газета. - 2009. - 1 июля.</w:t>
      </w:r>
    </w:p>
    <w:p w14:paraId="709F2CC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На электронный ресурс:</w:t>
      </w:r>
    </w:p>
    <w:p w14:paraId="2584FCD9" w14:textId="77777777" w:rsidR="005E21EF" w:rsidRPr="00C9708D" w:rsidRDefault="005E21EF" w:rsidP="00C9708D">
      <w:pPr>
        <w:pStyle w:val="12"/>
        <w:widowControl w:val="0"/>
        <w:spacing w:line="24" w:lineRule="atLeast"/>
        <w:ind w:left="1417" w:hanging="708"/>
        <w:rPr>
          <w:sz w:val="24"/>
          <w:szCs w:val="24"/>
        </w:rPr>
      </w:pPr>
      <w:r w:rsidRPr="00FD4481">
        <w:rPr>
          <w:sz w:val="24"/>
          <w:szCs w:val="24"/>
        </w:rPr>
        <w:t xml:space="preserve">7. </w:t>
      </w:r>
      <w:r w:rsidRPr="00FD4481">
        <w:rPr>
          <w:sz w:val="24"/>
          <w:szCs w:val="24"/>
        </w:rPr>
        <w:tab/>
        <w:t xml:space="preserve">Насырова, Г.А. Модели государственного регулирования страховой деятельности [Электронный ресурс] / Г.А.Насырова // Вестник Финансовой академии. - 2003. - N 4. - Режим доступа: </w:t>
      </w:r>
      <w:hyperlink r:id="rId15" w:history="1">
        <w:r w:rsidRPr="00FD4481">
          <w:rPr>
            <w:rStyle w:val="af1"/>
            <w:sz w:val="24"/>
            <w:szCs w:val="24"/>
          </w:rPr>
          <w:t>http://vestnik.fa.ru/4(28)2003/4.html</w:t>
        </w:r>
      </w:hyperlink>
      <w:r w:rsidRPr="00FD4481">
        <w:rPr>
          <w:sz w:val="24"/>
          <w:szCs w:val="24"/>
        </w:rPr>
        <w:t xml:space="preserve"> (дата обращения 05.04.2020г.).</w:t>
      </w:r>
    </w:p>
    <w:p w14:paraId="5B81F762" w14:textId="54D87CB0" w:rsidR="005E21EF" w:rsidRPr="00F6355D" w:rsidRDefault="005E21EF" w:rsidP="00F6355D">
      <w:pPr>
        <w:pStyle w:val="12"/>
        <w:spacing w:line="24" w:lineRule="atLeast"/>
        <w:ind w:firstLine="709"/>
        <w:rPr>
          <w:color w:val="000000" w:themeColor="text1"/>
          <w:sz w:val="24"/>
          <w:szCs w:val="24"/>
        </w:rPr>
      </w:pPr>
      <w:r w:rsidRPr="00FD4481">
        <w:rPr>
          <w:color w:val="000000" w:themeColor="text1"/>
          <w:sz w:val="24"/>
          <w:szCs w:val="24"/>
        </w:rPr>
        <w:t xml:space="preserve">Список оформляется через 1,5 межстрочный интервал, также, как и основной текст работы. </w:t>
      </w:r>
    </w:p>
    <w:p w14:paraId="23FC4EA2" w14:textId="57ADBE2D" w:rsidR="005E21EF" w:rsidRPr="00FD4481" w:rsidRDefault="00CF13CF" w:rsidP="00CF13CF">
      <w:pPr>
        <w:pStyle w:val="12"/>
        <w:spacing w:line="24" w:lineRule="atLeast"/>
        <w:ind w:firstLine="0"/>
        <w:jc w:val="center"/>
        <w:rPr>
          <w:color w:val="000000" w:themeColor="text1"/>
          <w:sz w:val="24"/>
          <w:szCs w:val="24"/>
        </w:rPr>
      </w:pPr>
      <w:r>
        <w:rPr>
          <w:bCs/>
          <w:i/>
          <w:sz w:val="24"/>
          <w:szCs w:val="24"/>
        </w:rPr>
        <w:t>4</w:t>
      </w:r>
      <w:r w:rsidR="005E21EF" w:rsidRPr="00FD4481">
        <w:rPr>
          <w:bCs/>
          <w:i/>
          <w:sz w:val="24"/>
          <w:szCs w:val="24"/>
        </w:rPr>
        <w:t>.7.</w:t>
      </w:r>
      <w:r w:rsidR="005E21EF" w:rsidRPr="00FD4481">
        <w:rPr>
          <w:b/>
          <w:i/>
          <w:sz w:val="24"/>
          <w:szCs w:val="24"/>
        </w:rPr>
        <w:t xml:space="preserve"> </w:t>
      </w:r>
      <w:r w:rsidR="005E21EF" w:rsidRPr="00FD4481">
        <w:rPr>
          <w:i/>
          <w:spacing w:val="4"/>
          <w:sz w:val="24"/>
          <w:szCs w:val="24"/>
        </w:rPr>
        <w:t>Оформление приложений</w:t>
      </w:r>
    </w:p>
    <w:p w14:paraId="21616323"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После списка использованных источников размещаются приложения (при необходимости), которые нумеруются последовательно прописными буквами А, Б, В и т.д. кроме букв Ё, 3, Й, О, Ч, Ь, Ы, Ъ (Приложение А, Приложение Б и т.д.). </w:t>
      </w:r>
      <w:r w:rsidRPr="00FD4481">
        <w:rPr>
          <w:sz w:val="24"/>
          <w:szCs w:val="24"/>
        </w:rPr>
        <w:t>Каждое приложение следует начинать с новой страницы с указанием наверху посередине страницы слова "Приложение" и его обозначения</w:t>
      </w:r>
      <w:r w:rsidRPr="00FD4481">
        <w:rPr>
          <w:color w:val="000000" w:themeColor="text1"/>
          <w:sz w:val="24"/>
          <w:szCs w:val="24"/>
        </w:rPr>
        <w:t>. Приложения должны иметь общую с остальной частью документа сквозную нумерацию страниц. Количество приложений не ограниченно.</w:t>
      </w:r>
    </w:p>
    <w:p w14:paraId="3024F7BA" w14:textId="77777777" w:rsidR="005E21EF" w:rsidRPr="00FD4481" w:rsidRDefault="005E21EF" w:rsidP="005E21EF">
      <w:pPr>
        <w:pStyle w:val="12"/>
        <w:widowControl w:val="0"/>
        <w:ind w:firstLine="720"/>
        <w:rPr>
          <w:sz w:val="24"/>
          <w:szCs w:val="24"/>
        </w:rPr>
      </w:pPr>
      <w:r w:rsidRPr="00FD4481">
        <w:rPr>
          <w:sz w:val="24"/>
          <w:szCs w:val="24"/>
        </w:rPr>
        <w:t>Внутри приложений таблицы, рисунки, формулы нумеруются, так же, как и внутри раздела с добавлением буквы «А» перед обозначением приложения. Например, вторая таблица первого приложения нумеруется так: (Таблица А.1.2).</w:t>
      </w:r>
    </w:p>
    <w:p w14:paraId="15407563" w14:textId="77777777" w:rsidR="005E21EF" w:rsidRDefault="005E21EF" w:rsidP="005E21EF">
      <w:pPr>
        <w:pStyle w:val="12"/>
        <w:widowControl w:val="0"/>
        <w:ind w:firstLine="720"/>
        <w:rPr>
          <w:szCs w:val="28"/>
        </w:rPr>
      </w:pPr>
    </w:p>
    <w:p w14:paraId="1C4BD8E5" w14:textId="103450CB" w:rsidR="000B5D77" w:rsidRDefault="00CF13CF" w:rsidP="00F6355D">
      <w:pPr>
        <w:spacing w:after="0"/>
        <w:jc w:val="center"/>
        <w:rPr>
          <w:rFonts w:ascii="Times New Roman" w:hAnsi="Times New Roman" w:cs="Times New Roman"/>
          <w:b/>
          <w:sz w:val="24"/>
          <w:szCs w:val="24"/>
        </w:rPr>
      </w:pPr>
      <w:r>
        <w:rPr>
          <w:rFonts w:ascii="Times New Roman" w:hAnsi="Times New Roman" w:cs="Times New Roman"/>
          <w:b/>
          <w:sz w:val="24"/>
          <w:szCs w:val="24"/>
        </w:rPr>
        <w:t>5</w:t>
      </w:r>
      <w:r w:rsidRPr="00FD4481">
        <w:rPr>
          <w:rFonts w:ascii="Times New Roman" w:hAnsi="Times New Roman" w:cs="Times New Roman"/>
          <w:b/>
          <w:sz w:val="24"/>
          <w:szCs w:val="24"/>
        </w:rPr>
        <w:t xml:space="preserve">. </w:t>
      </w:r>
      <w:r>
        <w:rPr>
          <w:rFonts w:ascii="Times New Roman" w:hAnsi="Times New Roman" w:cs="Times New Roman"/>
          <w:b/>
          <w:sz w:val="24"/>
          <w:szCs w:val="24"/>
        </w:rPr>
        <w:t>Сроки и порядок предоставления контрольной работы</w:t>
      </w:r>
    </w:p>
    <w:p w14:paraId="24CC9C4A" w14:textId="77777777" w:rsidR="00C9708D" w:rsidRDefault="00CF13CF" w:rsidP="000B5D77">
      <w:pPr>
        <w:pStyle w:val="12"/>
        <w:widowControl w:val="0"/>
        <w:ind w:firstLine="720"/>
        <w:rPr>
          <w:sz w:val="24"/>
          <w:szCs w:val="24"/>
        </w:rPr>
      </w:pPr>
      <w:r>
        <w:rPr>
          <w:sz w:val="24"/>
          <w:szCs w:val="24"/>
        </w:rPr>
        <w:t>Контрольная</w:t>
      </w:r>
      <w:r w:rsidRPr="00CF13CF">
        <w:rPr>
          <w:sz w:val="24"/>
          <w:szCs w:val="24"/>
        </w:rPr>
        <w:t xml:space="preserve"> работа выполняется в срок</w:t>
      </w:r>
      <w:r w:rsidR="00F0791C">
        <w:rPr>
          <w:sz w:val="24"/>
          <w:szCs w:val="24"/>
        </w:rPr>
        <w:t xml:space="preserve">и, установленные учебным планом. </w:t>
      </w:r>
      <w:r w:rsidRPr="00CF13CF">
        <w:rPr>
          <w:sz w:val="24"/>
          <w:szCs w:val="24"/>
        </w:rPr>
        <w:t xml:space="preserve">В результате проверки </w:t>
      </w:r>
      <w:r w:rsidR="00F0791C">
        <w:rPr>
          <w:sz w:val="24"/>
          <w:szCs w:val="24"/>
        </w:rPr>
        <w:t xml:space="preserve">контрольной </w:t>
      </w:r>
      <w:r w:rsidRPr="00CF13CF">
        <w:rPr>
          <w:sz w:val="24"/>
          <w:szCs w:val="24"/>
        </w:rPr>
        <w:t>работы преподаватель дает общую оценку</w:t>
      </w:r>
      <w:r w:rsidR="00F0791C">
        <w:rPr>
          <w:sz w:val="24"/>
          <w:szCs w:val="24"/>
        </w:rPr>
        <w:t xml:space="preserve"> </w:t>
      </w:r>
      <w:r w:rsidRPr="00CF13CF">
        <w:rPr>
          <w:sz w:val="24"/>
          <w:szCs w:val="24"/>
        </w:rPr>
        <w:t>работы в форме рецензии со следующей общей оценкой:</w:t>
      </w:r>
      <w:r w:rsidR="00F0791C">
        <w:rPr>
          <w:sz w:val="24"/>
          <w:szCs w:val="24"/>
        </w:rPr>
        <w:t xml:space="preserve"> </w:t>
      </w:r>
    </w:p>
    <w:p w14:paraId="58948737" w14:textId="77777777" w:rsidR="00C9708D" w:rsidRDefault="00CF13CF" w:rsidP="00C9708D">
      <w:pPr>
        <w:pStyle w:val="12"/>
        <w:widowControl w:val="0"/>
        <w:numPr>
          <w:ilvl w:val="0"/>
          <w:numId w:val="26"/>
        </w:numPr>
        <w:rPr>
          <w:sz w:val="24"/>
          <w:szCs w:val="24"/>
        </w:rPr>
      </w:pPr>
      <w:r w:rsidRPr="00CF13CF">
        <w:rPr>
          <w:sz w:val="24"/>
          <w:szCs w:val="24"/>
        </w:rPr>
        <w:t>«к защите» (если нет замечаний преподавателя);</w:t>
      </w:r>
      <w:r w:rsidR="00F0791C">
        <w:rPr>
          <w:sz w:val="24"/>
          <w:szCs w:val="24"/>
        </w:rPr>
        <w:t xml:space="preserve"> </w:t>
      </w:r>
    </w:p>
    <w:p w14:paraId="55143BFF" w14:textId="77777777" w:rsidR="00C9708D" w:rsidRDefault="00CF13CF" w:rsidP="00C9708D">
      <w:pPr>
        <w:pStyle w:val="12"/>
        <w:widowControl w:val="0"/>
        <w:numPr>
          <w:ilvl w:val="0"/>
          <w:numId w:val="26"/>
        </w:numPr>
        <w:rPr>
          <w:sz w:val="24"/>
          <w:szCs w:val="24"/>
        </w:rPr>
      </w:pPr>
      <w:r w:rsidRPr="00C9708D">
        <w:rPr>
          <w:sz w:val="24"/>
          <w:szCs w:val="24"/>
        </w:rPr>
        <w:t>«к защите после доработки» (в этом случае преподаватель указывает</w:t>
      </w:r>
      <w:r w:rsidR="00F0791C" w:rsidRPr="00C9708D">
        <w:rPr>
          <w:sz w:val="24"/>
          <w:szCs w:val="24"/>
        </w:rPr>
        <w:t xml:space="preserve"> </w:t>
      </w:r>
      <w:r w:rsidRPr="00C9708D">
        <w:rPr>
          <w:sz w:val="24"/>
          <w:szCs w:val="24"/>
        </w:rPr>
        <w:t xml:space="preserve">замечания по </w:t>
      </w:r>
      <w:r w:rsidR="00F0791C" w:rsidRPr="00C9708D">
        <w:rPr>
          <w:sz w:val="24"/>
          <w:szCs w:val="24"/>
        </w:rPr>
        <w:t>контрольной</w:t>
      </w:r>
      <w:r w:rsidRPr="00C9708D">
        <w:rPr>
          <w:sz w:val="24"/>
          <w:szCs w:val="24"/>
        </w:rPr>
        <w:t xml:space="preserve"> работе, а студент в соответствии с замечаниями вносит</w:t>
      </w:r>
      <w:r w:rsidR="00F0791C" w:rsidRPr="00C9708D">
        <w:rPr>
          <w:sz w:val="24"/>
          <w:szCs w:val="24"/>
        </w:rPr>
        <w:t xml:space="preserve"> </w:t>
      </w:r>
      <w:r w:rsidRPr="00C9708D">
        <w:rPr>
          <w:sz w:val="24"/>
          <w:szCs w:val="24"/>
        </w:rPr>
        <w:t>незначительные исправления и выходит на защиту работы);</w:t>
      </w:r>
      <w:r w:rsidR="00F0791C" w:rsidRPr="00C9708D">
        <w:rPr>
          <w:sz w:val="24"/>
          <w:szCs w:val="24"/>
        </w:rPr>
        <w:t xml:space="preserve"> </w:t>
      </w:r>
    </w:p>
    <w:p w14:paraId="044E7883" w14:textId="77777777" w:rsidR="000B5D77" w:rsidRPr="00C9708D" w:rsidRDefault="00CF13CF" w:rsidP="00C9708D">
      <w:pPr>
        <w:pStyle w:val="12"/>
        <w:widowControl w:val="0"/>
        <w:numPr>
          <w:ilvl w:val="0"/>
          <w:numId w:val="26"/>
        </w:numPr>
        <w:rPr>
          <w:sz w:val="24"/>
          <w:szCs w:val="24"/>
        </w:rPr>
      </w:pPr>
      <w:r w:rsidRPr="00C9708D">
        <w:rPr>
          <w:sz w:val="24"/>
          <w:szCs w:val="24"/>
        </w:rPr>
        <w:t>«на доработку» (в этом случае студент согласно замечаниям</w:t>
      </w:r>
      <w:r w:rsidR="00F0791C" w:rsidRPr="00C9708D">
        <w:rPr>
          <w:sz w:val="24"/>
          <w:szCs w:val="24"/>
        </w:rPr>
        <w:t xml:space="preserve"> </w:t>
      </w:r>
      <w:r w:rsidRPr="00C9708D">
        <w:rPr>
          <w:sz w:val="24"/>
          <w:szCs w:val="24"/>
        </w:rPr>
        <w:t>преподавателя основательно дорабатывает свой вариант и сдает работу</w:t>
      </w:r>
      <w:r w:rsidR="00F0791C" w:rsidRPr="00C9708D">
        <w:rPr>
          <w:sz w:val="24"/>
          <w:szCs w:val="24"/>
        </w:rPr>
        <w:t xml:space="preserve"> </w:t>
      </w:r>
      <w:r w:rsidRPr="00C9708D">
        <w:rPr>
          <w:sz w:val="24"/>
          <w:szCs w:val="24"/>
        </w:rPr>
        <w:t>на повторную проверку вместе с первым вариантом работы и замечаниями</w:t>
      </w:r>
      <w:r w:rsidR="00F0791C" w:rsidRPr="00C9708D">
        <w:rPr>
          <w:sz w:val="24"/>
          <w:szCs w:val="24"/>
        </w:rPr>
        <w:t xml:space="preserve"> </w:t>
      </w:r>
      <w:r w:rsidRPr="00C9708D">
        <w:rPr>
          <w:sz w:val="24"/>
          <w:szCs w:val="24"/>
        </w:rPr>
        <w:t>научного руководителя).</w:t>
      </w:r>
    </w:p>
    <w:p w14:paraId="5621E620" w14:textId="420C41F4" w:rsidR="00C9708D" w:rsidRPr="00F6355D" w:rsidRDefault="00C9708D" w:rsidP="00F6355D">
      <w:pPr>
        <w:spacing w:after="0"/>
        <w:jc w:val="center"/>
        <w:rPr>
          <w:rFonts w:ascii="Times New Roman" w:hAnsi="Times New Roman" w:cs="Times New Roman"/>
          <w:b/>
          <w:sz w:val="24"/>
          <w:szCs w:val="24"/>
        </w:rPr>
      </w:pPr>
      <w:r w:rsidRPr="000B5D77">
        <w:rPr>
          <w:rFonts w:ascii="Times New Roman" w:hAnsi="Times New Roman" w:cs="Times New Roman"/>
          <w:b/>
          <w:sz w:val="24"/>
          <w:szCs w:val="24"/>
        </w:rPr>
        <w:t xml:space="preserve">6. Защита </w:t>
      </w:r>
      <w:r>
        <w:rPr>
          <w:rFonts w:ascii="Times New Roman" w:hAnsi="Times New Roman" w:cs="Times New Roman"/>
          <w:b/>
          <w:sz w:val="24"/>
          <w:szCs w:val="24"/>
        </w:rPr>
        <w:t>контрольной работы</w:t>
      </w:r>
    </w:p>
    <w:p w14:paraId="6D8639FB" w14:textId="77777777" w:rsidR="00C9708D" w:rsidRDefault="00C9708D" w:rsidP="00C9708D">
      <w:pPr>
        <w:pStyle w:val="12"/>
        <w:widowControl w:val="0"/>
        <w:ind w:firstLine="720"/>
        <w:rPr>
          <w:sz w:val="24"/>
          <w:szCs w:val="24"/>
        </w:rPr>
      </w:pPr>
      <w:r w:rsidRPr="00CF13CF">
        <w:rPr>
          <w:sz w:val="24"/>
          <w:szCs w:val="24"/>
        </w:rPr>
        <w:t xml:space="preserve">Окончательно оформленная </w:t>
      </w:r>
      <w:r>
        <w:rPr>
          <w:sz w:val="24"/>
          <w:szCs w:val="24"/>
        </w:rPr>
        <w:t>контрольная</w:t>
      </w:r>
      <w:r w:rsidRPr="00CF13CF">
        <w:rPr>
          <w:sz w:val="24"/>
          <w:szCs w:val="24"/>
        </w:rPr>
        <w:t xml:space="preserve"> работа предоставляется </w:t>
      </w:r>
      <w:r>
        <w:rPr>
          <w:sz w:val="24"/>
          <w:szCs w:val="24"/>
        </w:rPr>
        <w:t xml:space="preserve">на кафедру </w:t>
      </w:r>
      <w:r w:rsidRPr="00CF13CF">
        <w:rPr>
          <w:sz w:val="24"/>
          <w:szCs w:val="24"/>
        </w:rPr>
        <w:t xml:space="preserve">для </w:t>
      </w:r>
      <w:r w:rsidRPr="00CF13CF">
        <w:rPr>
          <w:sz w:val="24"/>
          <w:szCs w:val="24"/>
        </w:rPr>
        <w:lastRenderedPageBreak/>
        <w:t>регистрации. Зарегистрированная работа передаётся научному</w:t>
      </w:r>
      <w:r>
        <w:rPr>
          <w:sz w:val="24"/>
          <w:szCs w:val="24"/>
        </w:rPr>
        <w:t xml:space="preserve"> </w:t>
      </w:r>
      <w:r w:rsidRPr="00CF13CF">
        <w:rPr>
          <w:sz w:val="24"/>
          <w:szCs w:val="24"/>
        </w:rPr>
        <w:t xml:space="preserve">руководителю для рецензирования. </w:t>
      </w:r>
      <w:r>
        <w:rPr>
          <w:sz w:val="24"/>
          <w:szCs w:val="24"/>
        </w:rPr>
        <w:t xml:space="preserve">Контрольная </w:t>
      </w:r>
      <w:r w:rsidRPr="00CF13CF">
        <w:rPr>
          <w:sz w:val="24"/>
          <w:szCs w:val="24"/>
        </w:rPr>
        <w:t>работа, имеющая положительную рецензию, допускается к защите.</w:t>
      </w:r>
      <w:r>
        <w:rPr>
          <w:sz w:val="24"/>
          <w:szCs w:val="24"/>
        </w:rPr>
        <w:t xml:space="preserve"> </w:t>
      </w:r>
      <w:r w:rsidRPr="00CF13CF">
        <w:rPr>
          <w:sz w:val="24"/>
          <w:szCs w:val="24"/>
        </w:rPr>
        <w:t>Работа, не соответствующая требованиям, не допускается к защите и возвращается</w:t>
      </w:r>
      <w:r>
        <w:rPr>
          <w:sz w:val="24"/>
          <w:szCs w:val="24"/>
        </w:rPr>
        <w:t xml:space="preserve"> </w:t>
      </w:r>
      <w:r w:rsidRPr="00CF13CF">
        <w:rPr>
          <w:sz w:val="24"/>
          <w:szCs w:val="24"/>
        </w:rPr>
        <w:t>на доработку.</w:t>
      </w:r>
    </w:p>
    <w:p w14:paraId="516B42A6" w14:textId="77777777" w:rsidR="00C9708D" w:rsidRPr="00CF13CF" w:rsidRDefault="00C9708D" w:rsidP="00C9708D">
      <w:pPr>
        <w:pStyle w:val="12"/>
        <w:widowControl w:val="0"/>
        <w:ind w:firstLine="720"/>
        <w:rPr>
          <w:sz w:val="24"/>
          <w:szCs w:val="24"/>
        </w:rPr>
      </w:pPr>
      <w:r>
        <w:rPr>
          <w:sz w:val="24"/>
          <w:szCs w:val="24"/>
        </w:rPr>
        <w:t>З</w:t>
      </w:r>
      <w:r w:rsidRPr="00CF13CF">
        <w:rPr>
          <w:sz w:val="24"/>
          <w:szCs w:val="24"/>
        </w:rPr>
        <w:t>ащита предполагает выявление научным</w:t>
      </w:r>
      <w:r>
        <w:rPr>
          <w:sz w:val="24"/>
          <w:szCs w:val="24"/>
        </w:rPr>
        <w:t xml:space="preserve"> </w:t>
      </w:r>
      <w:r w:rsidRPr="00CF13CF">
        <w:rPr>
          <w:sz w:val="24"/>
          <w:szCs w:val="24"/>
        </w:rPr>
        <w:t>руководителем глубины и самостоятельности знаний студентов по избранной теме перед научным</w:t>
      </w:r>
      <w:r>
        <w:rPr>
          <w:sz w:val="24"/>
          <w:szCs w:val="24"/>
        </w:rPr>
        <w:t xml:space="preserve"> </w:t>
      </w:r>
      <w:r w:rsidRPr="00CF13CF">
        <w:rPr>
          <w:sz w:val="24"/>
          <w:szCs w:val="24"/>
        </w:rPr>
        <w:t>руководителем.</w:t>
      </w:r>
      <w:r>
        <w:rPr>
          <w:sz w:val="24"/>
          <w:szCs w:val="24"/>
        </w:rPr>
        <w:t xml:space="preserve"> При этом с</w:t>
      </w:r>
      <w:r w:rsidRPr="00CF13CF">
        <w:rPr>
          <w:sz w:val="24"/>
          <w:szCs w:val="24"/>
        </w:rPr>
        <w:t>тудент должен свободно ориентироваться в содержании</w:t>
      </w:r>
      <w:r>
        <w:rPr>
          <w:sz w:val="24"/>
          <w:szCs w:val="24"/>
        </w:rPr>
        <w:t xml:space="preserve"> </w:t>
      </w:r>
      <w:r w:rsidRPr="00CF13CF">
        <w:rPr>
          <w:sz w:val="24"/>
          <w:szCs w:val="24"/>
        </w:rPr>
        <w:t>представленной работы, активно владеть представленным к защите материалом,</w:t>
      </w:r>
      <w:r>
        <w:rPr>
          <w:sz w:val="24"/>
          <w:szCs w:val="24"/>
        </w:rPr>
        <w:t xml:space="preserve"> </w:t>
      </w:r>
      <w:r w:rsidRPr="00CF13CF">
        <w:rPr>
          <w:sz w:val="24"/>
          <w:szCs w:val="24"/>
        </w:rPr>
        <w:t>уметь объяснить источники цифровых данных, примеров, оценок, точек зрения на</w:t>
      </w:r>
      <w:r>
        <w:rPr>
          <w:sz w:val="24"/>
          <w:szCs w:val="24"/>
        </w:rPr>
        <w:t xml:space="preserve"> </w:t>
      </w:r>
      <w:r w:rsidRPr="00CF13CF">
        <w:rPr>
          <w:sz w:val="24"/>
          <w:szCs w:val="24"/>
        </w:rPr>
        <w:t>разные аспекты темы, отвечать на вопросы как теоретического, так и</w:t>
      </w:r>
      <w:r>
        <w:rPr>
          <w:sz w:val="24"/>
          <w:szCs w:val="24"/>
        </w:rPr>
        <w:t xml:space="preserve"> прикладного</w:t>
      </w:r>
      <w:r w:rsidRPr="00CF13CF">
        <w:rPr>
          <w:sz w:val="24"/>
          <w:szCs w:val="24"/>
        </w:rPr>
        <w:t xml:space="preserve"> характера, относящихся к теме работы. </w:t>
      </w:r>
    </w:p>
    <w:p w14:paraId="1AE8CCDF" w14:textId="77777777" w:rsidR="00C9708D" w:rsidRDefault="00C9708D" w:rsidP="000B5D77">
      <w:pPr>
        <w:spacing w:after="0" w:line="240" w:lineRule="auto"/>
        <w:textAlignment w:val="baseline"/>
        <w:rPr>
          <w:rFonts w:ascii="Times New Roman" w:hAnsi="Times New Roman" w:cs="Times New Roman"/>
          <w:b/>
          <w:bCs/>
          <w:sz w:val="24"/>
          <w:szCs w:val="24"/>
        </w:rPr>
      </w:pPr>
    </w:p>
    <w:p w14:paraId="0AE8CED9" w14:textId="6B4B0F0C" w:rsidR="00C9708D" w:rsidRPr="00F6355D" w:rsidRDefault="00C9708D" w:rsidP="00F6355D">
      <w:pPr>
        <w:spacing w:after="0"/>
        <w:jc w:val="center"/>
        <w:rPr>
          <w:rFonts w:ascii="Times New Roman" w:hAnsi="Times New Roman" w:cs="Times New Roman"/>
          <w:b/>
          <w:sz w:val="24"/>
          <w:szCs w:val="24"/>
        </w:rPr>
      </w:pPr>
      <w:r>
        <w:rPr>
          <w:rFonts w:ascii="Times New Roman" w:hAnsi="Times New Roman" w:cs="Times New Roman"/>
          <w:b/>
          <w:sz w:val="24"/>
          <w:szCs w:val="24"/>
        </w:rPr>
        <w:t>7</w:t>
      </w:r>
      <w:r w:rsidRPr="000B5D77">
        <w:rPr>
          <w:rFonts w:ascii="Times New Roman" w:hAnsi="Times New Roman" w:cs="Times New Roman"/>
          <w:b/>
          <w:sz w:val="24"/>
          <w:szCs w:val="24"/>
        </w:rPr>
        <w:t xml:space="preserve">. </w:t>
      </w:r>
      <w:r>
        <w:rPr>
          <w:rFonts w:ascii="Times New Roman" w:hAnsi="Times New Roman" w:cs="Times New Roman"/>
          <w:b/>
          <w:sz w:val="24"/>
          <w:szCs w:val="24"/>
        </w:rPr>
        <w:t>Критерии оценки выполнения</w:t>
      </w:r>
      <w:r w:rsidRPr="000B5D77">
        <w:rPr>
          <w:rFonts w:ascii="Times New Roman" w:hAnsi="Times New Roman" w:cs="Times New Roman"/>
          <w:b/>
          <w:sz w:val="24"/>
          <w:szCs w:val="24"/>
        </w:rPr>
        <w:t xml:space="preserve"> </w:t>
      </w:r>
      <w:r>
        <w:rPr>
          <w:rFonts w:ascii="Times New Roman" w:hAnsi="Times New Roman" w:cs="Times New Roman"/>
          <w:b/>
          <w:sz w:val="24"/>
          <w:szCs w:val="24"/>
        </w:rPr>
        <w:t>контрольной работы</w:t>
      </w:r>
    </w:p>
    <w:p w14:paraId="20540B50" w14:textId="77777777" w:rsidR="000B5D77" w:rsidRPr="000B5D77" w:rsidRDefault="000B5D77" w:rsidP="000B5D77">
      <w:pPr>
        <w:pStyle w:val="af"/>
        <w:spacing w:after="0"/>
        <w:ind w:firstLine="567"/>
        <w:jc w:val="both"/>
      </w:pPr>
      <w:r w:rsidRPr="000B5D77">
        <w:t xml:space="preserve">Критерии оценки </w:t>
      </w:r>
      <w:r>
        <w:t>контрольной работы</w:t>
      </w:r>
      <w:r w:rsidRPr="000B5D77">
        <w:t xml:space="preserve"> научным руководителем (преподавателем) включают в себя: </w:t>
      </w:r>
    </w:p>
    <w:p w14:paraId="5342C38B" w14:textId="77777777" w:rsidR="000B5D77" w:rsidRPr="000B5D77" w:rsidRDefault="000B5D77" w:rsidP="000B5D77">
      <w:pPr>
        <w:pStyle w:val="af"/>
        <w:numPr>
          <w:ilvl w:val="0"/>
          <w:numId w:val="25"/>
        </w:numPr>
        <w:spacing w:after="0"/>
        <w:jc w:val="both"/>
      </w:pPr>
      <w:r w:rsidRPr="000B5D77">
        <w:t xml:space="preserve">эрудированность автора в рассматриваемой области (актуальность проблемы, качество использованных источников, степень знакомства с современным состоянием проблемы, полнота цитируемой литературы); </w:t>
      </w:r>
    </w:p>
    <w:p w14:paraId="43549046" w14:textId="77777777" w:rsidR="000B5D77" w:rsidRPr="000B5D77" w:rsidRDefault="000B5D77" w:rsidP="000B5D77">
      <w:pPr>
        <w:pStyle w:val="af"/>
        <w:numPr>
          <w:ilvl w:val="0"/>
          <w:numId w:val="25"/>
        </w:numPr>
        <w:spacing w:after="0"/>
        <w:jc w:val="both"/>
      </w:pPr>
      <w:r w:rsidRPr="000B5D77">
        <w:t xml:space="preserve">собственные достижения автора (степень новизны, научная значимость проблемы, владение научным и специальным аппаратом, обоснованность представленной аналитической информации и аргументированность производимых выводов); </w:t>
      </w:r>
    </w:p>
    <w:p w14:paraId="1E2FB309" w14:textId="77777777" w:rsidR="000B5D77" w:rsidRPr="000B5D77" w:rsidRDefault="000B5D77" w:rsidP="000B5D77">
      <w:pPr>
        <w:pStyle w:val="af"/>
        <w:numPr>
          <w:ilvl w:val="0"/>
          <w:numId w:val="25"/>
        </w:numPr>
        <w:spacing w:after="0"/>
        <w:jc w:val="both"/>
      </w:pPr>
      <w:r w:rsidRPr="000B5D77">
        <w:t xml:space="preserve">характеристика работы (грамотность и логичность изложения материала, структура работы, стилистика изложения, соответствие требованиям к оформлению); </w:t>
      </w:r>
    </w:p>
    <w:p w14:paraId="26F41F70" w14:textId="77777777" w:rsidR="000B5D77" w:rsidRPr="000B5D77" w:rsidRDefault="000B5D77" w:rsidP="000B5D77">
      <w:pPr>
        <w:pStyle w:val="af"/>
        <w:numPr>
          <w:ilvl w:val="0"/>
          <w:numId w:val="25"/>
        </w:numPr>
        <w:spacing w:after="0"/>
        <w:jc w:val="both"/>
      </w:pPr>
      <w:r w:rsidRPr="000B5D77">
        <w:t>дополнительные критерии (своевременная сдача работы, проявленный интерес автора к теме, неординарность суждений и выводов автора и т.д.).</w:t>
      </w:r>
    </w:p>
    <w:p w14:paraId="7E66C3E1"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«зачтено» выставляется студенту, если изложенный  материал фактически верен, выявлено наличие твердых и достаточно полных знаний  в объеме изученной темы, грамотное и логически стройное изложение материала;</w:t>
      </w:r>
    </w:p>
    <w:p w14:paraId="477597C8"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«не зачтено», если материал слабо связан с темой,  при наличии грубых ошибок, непонимания сущности излагаемого вопроса, неуверенности и неточности ответов.</w:t>
      </w:r>
    </w:p>
    <w:p w14:paraId="054CB60A" w14:textId="77777777" w:rsidR="00CF13CF" w:rsidRPr="00CF13CF" w:rsidRDefault="00CF13CF" w:rsidP="00C9708D">
      <w:pPr>
        <w:pStyle w:val="12"/>
        <w:widowControl w:val="0"/>
        <w:ind w:firstLine="0"/>
        <w:rPr>
          <w:sz w:val="24"/>
          <w:szCs w:val="24"/>
        </w:rPr>
      </w:pPr>
    </w:p>
    <w:p w14:paraId="6AF06410" w14:textId="77777777" w:rsidR="005E21EF" w:rsidRPr="008155B6" w:rsidRDefault="005E21EF" w:rsidP="005E21EF">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233BB020" w14:textId="2B14DC0B" w:rsidR="00D73C01" w:rsidRPr="0094757E" w:rsidRDefault="0094757E" w:rsidP="0094757E">
      <w:pPr>
        <w:spacing w:after="0" w:line="240" w:lineRule="auto"/>
        <w:ind w:firstLine="360"/>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Приложение А</w:t>
      </w:r>
    </w:p>
    <w:p w14:paraId="43E08E45" w14:textId="146E195D" w:rsidR="00CF13CF" w:rsidRDefault="00600A87" w:rsidP="003D660B">
      <w:pPr>
        <w:spacing w:after="0" w:line="240" w:lineRule="auto"/>
        <w:ind w:firstLine="360"/>
        <w:jc w:val="center"/>
        <w:rPr>
          <w:rFonts w:ascii="Times New Roman" w:eastAsia="Calibri" w:hAnsi="Times New Roman" w:cs="Times New Roman"/>
          <w:b/>
          <w:sz w:val="24"/>
          <w:szCs w:val="24"/>
        </w:rPr>
      </w:pPr>
      <w:r w:rsidRPr="006F4A13">
        <w:rPr>
          <w:rFonts w:ascii="Times New Roman" w:eastAsia="Calibri" w:hAnsi="Times New Roman" w:cs="Times New Roman"/>
          <w:b/>
          <w:sz w:val="24"/>
          <w:szCs w:val="24"/>
        </w:rPr>
        <w:t xml:space="preserve">Примерная тематика </w:t>
      </w:r>
      <w:r w:rsidR="00DB1FF7">
        <w:rPr>
          <w:rFonts w:ascii="Times New Roman" w:eastAsia="Calibri" w:hAnsi="Times New Roman" w:cs="Times New Roman"/>
          <w:b/>
          <w:sz w:val="24"/>
          <w:szCs w:val="24"/>
        </w:rPr>
        <w:t>контрольных</w:t>
      </w:r>
      <w:r w:rsidR="00A03506">
        <w:rPr>
          <w:rFonts w:ascii="Times New Roman" w:eastAsia="Calibri" w:hAnsi="Times New Roman" w:cs="Times New Roman"/>
          <w:b/>
          <w:sz w:val="24"/>
          <w:szCs w:val="24"/>
        </w:rPr>
        <w:t xml:space="preserve"> </w:t>
      </w:r>
      <w:r w:rsidRPr="006F4A13">
        <w:rPr>
          <w:rFonts w:ascii="Times New Roman" w:eastAsia="Calibri" w:hAnsi="Times New Roman" w:cs="Times New Roman"/>
          <w:b/>
          <w:sz w:val="24"/>
          <w:szCs w:val="24"/>
        </w:rPr>
        <w:t xml:space="preserve">работ по дисциплине </w:t>
      </w:r>
    </w:p>
    <w:p w14:paraId="18BED452" w14:textId="0AC7A4BF" w:rsidR="00600A87" w:rsidRDefault="00E00FE1" w:rsidP="003D660B">
      <w:pPr>
        <w:spacing w:after="0" w:line="240" w:lineRule="auto"/>
        <w:ind w:firstLine="360"/>
        <w:jc w:val="center"/>
        <w:rPr>
          <w:rFonts w:ascii="Times New Roman" w:eastAsia="Calibri" w:hAnsi="Times New Roman" w:cs="Times New Roman"/>
          <w:b/>
          <w:sz w:val="24"/>
          <w:szCs w:val="24"/>
        </w:rPr>
      </w:pPr>
      <w:r>
        <w:rPr>
          <w:rFonts w:ascii="Times New Roman" w:eastAsia="Calibri" w:hAnsi="Times New Roman" w:cs="Times New Roman"/>
          <w:b/>
          <w:sz w:val="24"/>
          <w:szCs w:val="24"/>
        </w:rPr>
        <w:t>«</w:t>
      </w:r>
      <w:r w:rsidR="00BA242B">
        <w:rPr>
          <w:rFonts w:ascii="Times New Roman" w:hAnsi="Times New Roman"/>
          <w:sz w:val="24"/>
          <w:szCs w:val="24"/>
        </w:rPr>
        <w:t>Международ</w:t>
      </w:r>
      <w:r w:rsidR="001047B8">
        <w:rPr>
          <w:rFonts w:ascii="Times New Roman" w:hAnsi="Times New Roman"/>
          <w:sz w:val="24"/>
          <w:szCs w:val="24"/>
        </w:rPr>
        <w:t>ная кооперация и трансфер технологий</w:t>
      </w:r>
      <w:r w:rsidRPr="00CF13CF">
        <w:rPr>
          <w:rFonts w:ascii="Times New Roman" w:eastAsia="Calibri" w:hAnsi="Times New Roman" w:cs="Times New Roman"/>
          <w:b/>
          <w:sz w:val="24"/>
          <w:szCs w:val="24"/>
        </w:rPr>
        <w:t xml:space="preserve">» </w:t>
      </w:r>
    </w:p>
    <w:p w14:paraId="6BE40CCD" w14:textId="77777777" w:rsidR="00E50490" w:rsidRPr="001047B8" w:rsidRDefault="00E50490" w:rsidP="00E50490">
      <w:pPr>
        <w:pStyle w:val="aa"/>
        <w:spacing w:after="0" w:line="240" w:lineRule="auto"/>
        <w:ind w:left="1080"/>
        <w:rPr>
          <w:rFonts w:ascii="Times New Roman" w:eastAsia="Calibri" w:hAnsi="Times New Roman" w:cs="Times New Roman"/>
          <w:sz w:val="24"/>
          <w:szCs w:val="24"/>
        </w:rPr>
      </w:pPr>
    </w:p>
    <w:p w14:paraId="2807F327"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Трансфер технологий в условиях глобализации: анализ современных тенденций и вызовов развития.</w:t>
      </w:r>
    </w:p>
    <w:p w14:paraId="5407E8BF"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Роль международных организаций в трансфере технологий: опыт ООН и ВТО.</w:t>
      </w:r>
    </w:p>
    <w:p w14:paraId="4E78CF76"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Интеллектуальная собственность и трансфер технологий: правовые аспекты, защита инноваций.</w:t>
      </w:r>
    </w:p>
    <w:p w14:paraId="0BBBC72C"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Государственное регулирование трансфера технологий: сравнительный анализ различных моделей.</w:t>
      </w:r>
    </w:p>
    <w:p w14:paraId="3DD4ACA4"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Социальные и этические аспекты трансфера технологий: вызовы и угрозы национальной экономической безопасности.</w:t>
      </w:r>
    </w:p>
    <w:p w14:paraId="22EFD843"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Исследование трансфера технологий между развитыми и развивающимися странами: Юг-Север.</w:t>
      </w:r>
    </w:p>
    <w:p w14:paraId="66483D28"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Исследование трансфера технологий в рамках региональных интеграционных объединений (на примере ЕС).</w:t>
      </w:r>
    </w:p>
    <w:p w14:paraId="7C5F17EC"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Исследование трансфера технологий в рамках региональных интеграционных объединений (на примере АСЕАН).</w:t>
      </w:r>
    </w:p>
    <w:p w14:paraId="6725A441"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Исследование трансфера технологий в рамках региональных интеграционных объединений (на примере ЕАЭС).</w:t>
      </w:r>
    </w:p>
    <w:p w14:paraId="2A1B44A1"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Исследование опыта трансфера технологий в странах БРИКС: сравнительный анализ.</w:t>
      </w:r>
    </w:p>
    <w:p w14:paraId="7324A75B"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Исследование трансфера технологий в постсоветском пространстве: проблемы и перспективы развития.</w:t>
      </w:r>
    </w:p>
    <w:p w14:paraId="60354A37"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Исследование трансфера технологий в странах Латинской Америки: особенности и тенденции развития.</w:t>
      </w:r>
    </w:p>
    <w:p w14:paraId="776CF911"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Современные инструменты стимулирования взаимодействия университетов и бизнес-сообщества.</w:t>
      </w:r>
    </w:p>
    <w:p w14:paraId="2A9C0041"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Лицензирование как инструмент трансфера технологий.</w:t>
      </w:r>
    </w:p>
    <w:p w14:paraId="3DC299DA"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Роль в трансфере технологий технологических парков и инкубаторов.</w:t>
      </w:r>
    </w:p>
    <w:p w14:paraId="6D950AAC"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Исследование трансфера искусственного интеллекта: этические вопросы, регулирование, влияние на рынок труда.</w:t>
      </w:r>
    </w:p>
    <w:p w14:paraId="09C75775"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Исследование трансфера биотехнологий: генетически модифицированные организмы, вопросы биоэтики.</w:t>
      </w:r>
    </w:p>
    <w:p w14:paraId="3F72D76E"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Исследование трансфера «зеленых» технологий: возобновляемая энергетика, энергоэффективность.</w:t>
      </w:r>
    </w:p>
    <w:p w14:paraId="33BF6C15"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Исследование опыта Сингапура в международном трансфере технологий.</w:t>
      </w:r>
    </w:p>
    <w:p w14:paraId="51A2224B" w14:textId="77777777" w:rsidR="001047B8" w:rsidRPr="001047B8" w:rsidRDefault="001047B8" w:rsidP="001047B8">
      <w:pPr>
        <w:pStyle w:val="aa"/>
        <w:numPr>
          <w:ilvl w:val="0"/>
          <w:numId w:val="35"/>
        </w:numPr>
        <w:spacing w:after="0"/>
        <w:jc w:val="both"/>
        <w:rPr>
          <w:rFonts w:ascii="Times New Roman" w:hAnsi="Times New Roman" w:cs="Times New Roman"/>
          <w:sz w:val="24"/>
          <w:szCs w:val="24"/>
        </w:rPr>
      </w:pPr>
      <w:r w:rsidRPr="001047B8">
        <w:rPr>
          <w:rFonts w:ascii="Times New Roman" w:hAnsi="Times New Roman" w:cs="Times New Roman"/>
          <w:sz w:val="24"/>
          <w:szCs w:val="24"/>
        </w:rPr>
        <w:t>Сравнительный анализ трансфера технологий в США и Китае: конкуренция и сотрудничество.</w:t>
      </w:r>
    </w:p>
    <w:p w14:paraId="540A67B8" w14:textId="77777777" w:rsidR="001047B8" w:rsidRPr="005D5C87" w:rsidRDefault="001047B8" w:rsidP="001047B8">
      <w:pPr>
        <w:pStyle w:val="aa"/>
        <w:ind w:left="360"/>
        <w:rPr>
          <w:sz w:val="24"/>
          <w:szCs w:val="24"/>
        </w:rPr>
      </w:pPr>
    </w:p>
    <w:p w14:paraId="4494C567" w14:textId="77777777" w:rsidR="00BA242B" w:rsidRDefault="00BA242B" w:rsidP="00BA242B">
      <w:pPr>
        <w:textAlignment w:val="baseline"/>
        <w:rPr>
          <w:b/>
          <w:bCs/>
          <w:sz w:val="28"/>
        </w:rPr>
      </w:pPr>
    </w:p>
    <w:p w14:paraId="357C3C1E" w14:textId="77777777" w:rsidR="0094757E" w:rsidRPr="008155B6" w:rsidRDefault="0094757E" w:rsidP="0094757E">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7554D491" w14:textId="2D06CF6D" w:rsidR="0094757E" w:rsidRDefault="0094757E" w:rsidP="0094757E">
      <w:pPr>
        <w:spacing w:after="0" w:line="240" w:lineRule="auto"/>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 xml:space="preserve">Приложение </w:t>
      </w:r>
      <w:r>
        <w:rPr>
          <w:rFonts w:ascii="Times New Roman" w:eastAsia="Calibri" w:hAnsi="Times New Roman" w:cs="Times New Roman"/>
          <w:b/>
          <w:sz w:val="24"/>
          <w:szCs w:val="24"/>
        </w:rPr>
        <w:t>Б</w:t>
      </w:r>
    </w:p>
    <w:p w14:paraId="4542C184" w14:textId="77777777" w:rsidR="0094757E" w:rsidRDefault="0094757E" w:rsidP="0094757E">
      <w:pPr>
        <w:spacing w:after="0" w:line="240" w:lineRule="auto"/>
        <w:jc w:val="right"/>
        <w:rPr>
          <w:rFonts w:ascii="Times New Roman" w:eastAsia="Calibri" w:hAnsi="Times New Roman" w:cs="Times New Roman"/>
          <w:b/>
          <w:sz w:val="24"/>
          <w:szCs w:val="24"/>
        </w:rPr>
      </w:pPr>
    </w:p>
    <w:p w14:paraId="456E11A0" w14:textId="5F71E04F" w:rsidR="00291A5C" w:rsidRPr="00291A5C" w:rsidRDefault="00291A5C" w:rsidP="00291A5C">
      <w:pPr>
        <w:spacing w:after="0" w:line="240" w:lineRule="auto"/>
        <w:jc w:val="center"/>
        <w:rPr>
          <w:rFonts w:ascii="Times New Roman" w:hAnsi="Times New Roman" w:cs="Times New Roman"/>
          <w:sz w:val="28"/>
          <w:szCs w:val="28"/>
        </w:rPr>
      </w:pPr>
      <w:r w:rsidRPr="00291A5C">
        <w:rPr>
          <w:rFonts w:ascii="Times New Roman" w:hAnsi="Times New Roman" w:cs="Times New Roman"/>
          <w:noProof/>
          <w:sz w:val="28"/>
          <w:szCs w:val="28"/>
          <w:lang w:val="en-US" w:eastAsia="ru-RU"/>
        </w:rPr>
        <w:drawing>
          <wp:inline distT="0" distB="0" distL="0" distR="0" wp14:anchorId="3CC750A8" wp14:editId="140002A3">
            <wp:extent cx="590550" cy="590550"/>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2AA703BD" w14:textId="77777777" w:rsidR="00291A5C" w:rsidRPr="00291A5C" w:rsidRDefault="00291A5C" w:rsidP="00291A5C">
      <w:pPr>
        <w:spacing w:after="0" w:line="240" w:lineRule="auto"/>
        <w:jc w:val="center"/>
        <w:rPr>
          <w:rFonts w:ascii="Times New Roman" w:hAnsi="Times New Roman" w:cs="Times New Roman"/>
        </w:rPr>
      </w:pPr>
      <w:r w:rsidRPr="00291A5C">
        <w:rPr>
          <w:rFonts w:ascii="Times New Roman" w:hAnsi="Times New Roman" w:cs="Times New Roman"/>
        </w:rPr>
        <w:t>МИНИСТЕРСТВО НАУКИ И ВЫСШЕГО ОБРАЗОВАНИЯ РОССИЙСКОЙ ФЕДЕРАЦИИ</w:t>
      </w:r>
    </w:p>
    <w:p w14:paraId="6447309E"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ФЕДЕРАЛЬНОЕ ГОСУДАРСТВЕННОЕ БЮДЖЕТНОЕ</w:t>
      </w:r>
    </w:p>
    <w:p w14:paraId="1A20F7C4"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ОБРАЗОВАТЕЛЬНОЕ УЧРЕЖДЕНИЕ ВЫСШЕГО ОБРАЗОВАНИЯ</w:t>
      </w:r>
      <w:r w:rsidRPr="00291A5C">
        <w:rPr>
          <w:rFonts w:ascii="Times New Roman" w:hAnsi="Times New Roman" w:cs="Times New Roman"/>
          <w:b/>
          <w:bCs/>
          <w:sz w:val="28"/>
          <w:szCs w:val="28"/>
        </w:rPr>
        <w:br/>
        <w:t>«ДОНСКОЙ ГОСУДАРСТВЕННЫЙ ТЕХНИЧЕСКИЙ УНИВЕРСИТЕТ»</w:t>
      </w:r>
    </w:p>
    <w:p w14:paraId="7DCDCFEC" w14:textId="77777777" w:rsidR="00291A5C" w:rsidRPr="00291A5C" w:rsidRDefault="00291A5C" w:rsidP="00291A5C">
      <w:pPr>
        <w:spacing w:after="0" w:line="240" w:lineRule="auto"/>
        <w:jc w:val="center"/>
        <w:rPr>
          <w:rFonts w:ascii="Times New Roman" w:hAnsi="Times New Roman" w:cs="Times New Roman"/>
          <w:b/>
          <w:bCs/>
          <w:sz w:val="28"/>
          <w:szCs w:val="28"/>
        </w:rPr>
      </w:pPr>
      <w:r w:rsidRPr="00291A5C">
        <w:rPr>
          <w:rFonts w:ascii="Times New Roman" w:hAnsi="Times New Roman" w:cs="Times New Roman"/>
          <w:b/>
          <w:bCs/>
          <w:sz w:val="28"/>
          <w:szCs w:val="28"/>
        </w:rPr>
        <w:t>(ДГТУ)</w:t>
      </w:r>
    </w:p>
    <w:p w14:paraId="5BAE9A00" w14:textId="77777777" w:rsidR="00291A5C" w:rsidRPr="00291A5C" w:rsidRDefault="00291A5C" w:rsidP="00291A5C">
      <w:pPr>
        <w:spacing w:after="0" w:line="240" w:lineRule="auto"/>
        <w:rPr>
          <w:rFonts w:ascii="Times New Roman" w:hAnsi="Times New Roman" w:cs="Times New Roman"/>
        </w:rPr>
      </w:pPr>
    </w:p>
    <w:p w14:paraId="5456E936" w14:textId="77777777" w:rsidR="00291A5C" w:rsidRPr="00291A5C" w:rsidRDefault="00291A5C" w:rsidP="00291A5C">
      <w:pPr>
        <w:spacing w:after="0" w:line="240" w:lineRule="auto"/>
        <w:rPr>
          <w:rFonts w:ascii="Times New Roman" w:hAnsi="Times New Roman" w:cs="Times New Roman"/>
        </w:rPr>
      </w:pPr>
      <w:r w:rsidRPr="00291A5C">
        <w:rPr>
          <w:rFonts w:ascii="Times New Roman" w:hAnsi="Times New Roman" w:cs="Times New Roman"/>
        </w:rPr>
        <w:t>Факультет _______________________________________________________</w:t>
      </w:r>
    </w:p>
    <w:p w14:paraId="253D9615"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факультета)</w:t>
      </w:r>
    </w:p>
    <w:p w14:paraId="46B378D3" w14:textId="77777777" w:rsidR="00291A5C" w:rsidRPr="00291A5C" w:rsidRDefault="00291A5C" w:rsidP="00291A5C">
      <w:pPr>
        <w:spacing w:after="0" w:line="240" w:lineRule="auto"/>
        <w:rPr>
          <w:rFonts w:ascii="Times New Roman" w:hAnsi="Times New Roman" w:cs="Times New Roman"/>
          <w:u w:val="single"/>
        </w:rPr>
      </w:pPr>
      <w:r w:rsidRPr="00291A5C">
        <w:rPr>
          <w:rFonts w:ascii="Times New Roman" w:hAnsi="Times New Roman" w:cs="Times New Roman"/>
        </w:rPr>
        <w:t>Кафедра _________________________________________________________</w:t>
      </w:r>
    </w:p>
    <w:p w14:paraId="6E2EFE48"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кафедры)</w:t>
      </w:r>
    </w:p>
    <w:p w14:paraId="1BDE02E0" w14:textId="77777777" w:rsidR="00291A5C" w:rsidRPr="00291A5C" w:rsidRDefault="00291A5C" w:rsidP="00291A5C">
      <w:pPr>
        <w:spacing w:after="0" w:line="240" w:lineRule="auto"/>
        <w:rPr>
          <w:rFonts w:ascii="Times New Roman" w:hAnsi="Times New Roman" w:cs="Times New Roman"/>
        </w:rPr>
      </w:pPr>
    </w:p>
    <w:tbl>
      <w:tblPr>
        <w:tblW w:w="3686" w:type="dxa"/>
        <w:tblInd w:w="5920" w:type="dxa"/>
        <w:tblLook w:val="01E0" w:firstRow="1" w:lastRow="1" w:firstColumn="1" w:lastColumn="1" w:noHBand="0" w:noVBand="0"/>
      </w:tblPr>
      <w:tblGrid>
        <w:gridCol w:w="1388"/>
        <w:gridCol w:w="171"/>
        <w:gridCol w:w="2127"/>
      </w:tblGrid>
      <w:tr w:rsidR="00291A5C" w:rsidRPr="00291A5C" w14:paraId="2067BCA9" w14:textId="77777777" w:rsidTr="00291A5C">
        <w:tc>
          <w:tcPr>
            <w:tcW w:w="3686" w:type="dxa"/>
            <w:gridSpan w:val="3"/>
            <w:shd w:val="clear" w:color="auto" w:fill="auto"/>
          </w:tcPr>
          <w:p w14:paraId="2F210273" w14:textId="77777777" w:rsidR="00291A5C" w:rsidRPr="00291A5C" w:rsidRDefault="00291A5C" w:rsidP="00291A5C">
            <w:pPr>
              <w:spacing w:after="0" w:line="240" w:lineRule="auto"/>
              <w:ind w:right="-61"/>
              <w:rPr>
                <w:rFonts w:ascii="Times New Roman" w:hAnsi="Times New Roman" w:cs="Times New Roman"/>
              </w:rPr>
            </w:pPr>
          </w:p>
        </w:tc>
      </w:tr>
      <w:tr w:rsidR="00291A5C" w:rsidRPr="00291A5C" w14:paraId="57367663" w14:textId="77777777" w:rsidTr="00291A5C">
        <w:tc>
          <w:tcPr>
            <w:tcW w:w="1474" w:type="dxa"/>
            <w:gridSpan w:val="2"/>
            <w:shd w:val="clear" w:color="auto" w:fill="auto"/>
          </w:tcPr>
          <w:p w14:paraId="46BD72CA"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Зав. кафедрой</w:t>
            </w:r>
          </w:p>
        </w:tc>
        <w:tc>
          <w:tcPr>
            <w:tcW w:w="2212" w:type="dxa"/>
            <w:shd w:val="clear" w:color="auto" w:fill="auto"/>
          </w:tcPr>
          <w:p w14:paraId="6CE98F97" w14:textId="38AA7F1E" w:rsidR="00291A5C" w:rsidRPr="00291A5C" w:rsidRDefault="00291A5C" w:rsidP="00291A5C">
            <w:pPr>
              <w:spacing w:after="0" w:line="240" w:lineRule="auto"/>
              <w:ind w:right="-61"/>
              <w:jc w:val="center"/>
              <w:rPr>
                <w:rFonts w:ascii="Times New Roman" w:hAnsi="Times New Roman" w:cs="Times New Roman"/>
              </w:rPr>
            </w:pPr>
            <w:r w:rsidRPr="00291A5C">
              <w:rPr>
                <w:rFonts w:ascii="Times New Roman" w:hAnsi="Times New Roman" w:cs="Times New Roman"/>
              </w:rPr>
              <w:t>«</w:t>
            </w:r>
            <w:proofErr w:type="spellStart"/>
            <w:r>
              <w:rPr>
                <w:rFonts w:ascii="Times New Roman" w:hAnsi="Times New Roman" w:cs="Times New Roman"/>
              </w:rPr>
              <w:t>МЭиБ</w:t>
            </w:r>
            <w:proofErr w:type="spellEnd"/>
            <w:r w:rsidRPr="00291A5C">
              <w:rPr>
                <w:rFonts w:ascii="Times New Roman" w:hAnsi="Times New Roman" w:cs="Times New Roman"/>
              </w:rPr>
              <w:t>»</w:t>
            </w:r>
          </w:p>
        </w:tc>
      </w:tr>
      <w:tr w:rsidR="00291A5C" w:rsidRPr="00291A5C" w14:paraId="3E81317D" w14:textId="77777777" w:rsidTr="00291A5C">
        <w:trPr>
          <w:trHeight w:val="226"/>
        </w:trPr>
        <w:tc>
          <w:tcPr>
            <w:tcW w:w="1474" w:type="dxa"/>
            <w:gridSpan w:val="2"/>
            <w:shd w:val="clear" w:color="auto" w:fill="auto"/>
          </w:tcPr>
          <w:p w14:paraId="5F688868" w14:textId="77777777" w:rsidR="00291A5C" w:rsidRPr="00291A5C" w:rsidRDefault="00291A5C" w:rsidP="00291A5C">
            <w:pPr>
              <w:spacing w:after="0" w:line="240" w:lineRule="auto"/>
              <w:ind w:right="-62"/>
              <w:rPr>
                <w:rFonts w:ascii="Times New Roman" w:hAnsi="Times New Roman" w:cs="Times New Roman"/>
              </w:rPr>
            </w:pPr>
            <w:r w:rsidRPr="00291A5C">
              <w:rPr>
                <w:rFonts w:ascii="Times New Roman" w:hAnsi="Times New Roman" w:cs="Times New Roman"/>
              </w:rPr>
              <w:t>____________</w:t>
            </w:r>
          </w:p>
        </w:tc>
        <w:tc>
          <w:tcPr>
            <w:tcW w:w="2212" w:type="dxa"/>
            <w:shd w:val="clear" w:color="auto" w:fill="auto"/>
          </w:tcPr>
          <w:p w14:paraId="4845F2D2" w14:textId="4707E882" w:rsidR="00291A5C" w:rsidRPr="00291A5C" w:rsidRDefault="00291A5C" w:rsidP="00291A5C">
            <w:pPr>
              <w:spacing w:after="0" w:line="240" w:lineRule="auto"/>
              <w:ind w:right="-62"/>
              <w:rPr>
                <w:rFonts w:ascii="Times New Roman" w:hAnsi="Times New Roman" w:cs="Times New Roman"/>
              </w:rPr>
            </w:pPr>
            <w:r>
              <w:rPr>
                <w:rFonts w:ascii="Times New Roman" w:hAnsi="Times New Roman" w:cs="Times New Roman"/>
              </w:rPr>
              <w:t xml:space="preserve">Е.А. </w:t>
            </w:r>
            <w:proofErr w:type="spellStart"/>
            <w:r>
              <w:rPr>
                <w:rFonts w:ascii="Times New Roman" w:hAnsi="Times New Roman" w:cs="Times New Roman"/>
              </w:rPr>
              <w:t>Медведкина</w:t>
            </w:r>
            <w:proofErr w:type="spellEnd"/>
          </w:p>
        </w:tc>
      </w:tr>
      <w:tr w:rsidR="00291A5C" w:rsidRPr="00291A5C" w14:paraId="4C8BB387" w14:textId="77777777" w:rsidTr="00291A5C">
        <w:trPr>
          <w:trHeight w:val="216"/>
        </w:trPr>
        <w:tc>
          <w:tcPr>
            <w:tcW w:w="1474" w:type="dxa"/>
            <w:gridSpan w:val="2"/>
            <w:shd w:val="clear" w:color="auto" w:fill="auto"/>
          </w:tcPr>
          <w:p w14:paraId="7D546205" w14:textId="77777777" w:rsidR="00291A5C" w:rsidRPr="00291A5C" w:rsidRDefault="00291A5C" w:rsidP="00291A5C">
            <w:pPr>
              <w:spacing w:after="0" w:line="240" w:lineRule="auto"/>
              <w:ind w:right="-61"/>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(подпись)</w:t>
            </w:r>
          </w:p>
        </w:tc>
        <w:tc>
          <w:tcPr>
            <w:tcW w:w="2212" w:type="dxa"/>
            <w:shd w:val="clear" w:color="auto" w:fill="auto"/>
          </w:tcPr>
          <w:p w14:paraId="29416350" w14:textId="77777777" w:rsidR="00291A5C" w:rsidRPr="00291A5C" w:rsidRDefault="00291A5C" w:rsidP="00291A5C">
            <w:pPr>
              <w:spacing w:after="0" w:line="240" w:lineRule="auto"/>
              <w:ind w:right="-62"/>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(И.О.Ф.)</w:t>
            </w:r>
          </w:p>
        </w:tc>
      </w:tr>
      <w:tr w:rsidR="00291A5C" w:rsidRPr="00291A5C" w14:paraId="0E3B71BE" w14:textId="77777777" w:rsidTr="00291A5C">
        <w:tc>
          <w:tcPr>
            <w:tcW w:w="1301" w:type="dxa"/>
            <w:shd w:val="clear" w:color="auto" w:fill="auto"/>
          </w:tcPr>
          <w:p w14:paraId="2673161D"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w:t>
            </w:r>
          </w:p>
        </w:tc>
        <w:tc>
          <w:tcPr>
            <w:tcW w:w="2385" w:type="dxa"/>
            <w:gridSpan w:val="2"/>
            <w:shd w:val="clear" w:color="auto" w:fill="auto"/>
          </w:tcPr>
          <w:p w14:paraId="282428BC" w14:textId="5E2391DD"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____________ 202</w:t>
            </w:r>
            <w:r w:rsidR="0073042D">
              <w:rPr>
                <w:rFonts w:ascii="Times New Roman" w:hAnsi="Times New Roman" w:cs="Times New Roman"/>
              </w:rPr>
              <w:t>_</w:t>
            </w:r>
            <w:r w:rsidRPr="00291A5C">
              <w:rPr>
                <w:rFonts w:ascii="Times New Roman" w:hAnsi="Times New Roman" w:cs="Times New Roman"/>
              </w:rPr>
              <w:t>г.</w:t>
            </w:r>
          </w:p>
        </w:tc>
      </w:tr>
    </w:tbl>
    <w:p w14:paraId="19873767" w14:textId="77777777" w:rsidR="00291A5C" w:rsidRPr="00291A5C" w:rsidRDefault="00291A5C" w:rsidP="00291A5C">
      <w:pPr>
        <w:spacing w:after="0" w:line="240" w:lineRule="auto"/>
        <w:rPr>
          <w:rFonts w:ascii="Times New Roman" w:hAnsi="Times New Roman" w:cs="Times New Roman"/>
        </w:rPr>
      </w:pPr>
    </w:p>
    <w:p w14:paraId="2BC8D5B7" w14:textId="77777777" w:rsidR="00291A5C" w:rsidRDefault="00291A5C" w:rsidP="00291A5C">
      <w:pPr>
        <w:spacing w:after="0" w:line="240" w:lineRule="auto"/>
        <w:jc w:val="center"/>
        <w:rPr>
          <w:rFonts w:ascii="Times New Roman" w:hAnsi="Times New Roman" w:cs="Times New Roman"/>
          <w:b/>
          <w:sz w:val="28"/>
          <w:szCs w:val="28"/>
        </w:rPr>
      </w:pPr>
    </w:p>
    <w:p w14:paraId="736538CA" w14:textId="0023591B" w:rsidR="00291A5C" w:rsidRPr="00291A5C" w:rsidRDefault="00291A5C" w:rsidP="00291A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КОНТРОЛЬНАЯ РАБОТА</w:t>
      </w:r>
    </w:p>
    <w:p w14:paraId="0D409D70" w14:textId="77777777" w:rsidR="00291A5C" w:rsidRPr="00291A5C" w:rsidRDefault="00291A5C" w:rsidP="00291A5C">
      <w:pPr>
        <w:spacing w:after="0" w:line="240" w:lineRule="auto"/>
        <w:rPr>
          <w:rFonts w:ascii="Times New Roman" w:hAnsi="Times New Roman" w:cs="Times New Roman"/>
          <w:sz w:val="20"/>
          <w:szCs w:val="20"/>
        </w:rPr>
      </w:pPr>
    </w:p>
    <w:p w14:paraId="02E49580" w14:textId="77777777" w:rsidR="00291A5C" w:rsidRPr="00291A5C" w:rsidRDefault="00291A5C" w:rsidP="00291A5C">
      <w:pPr>
        <w:spacing w:after="0" w:line="240" w:lineRule="auto"/>
        <w:rPr>
          <w:rFonts w:ascii="Times New Roman" w:hAnsi="Times New Roman" w:cs="Times New Roman"/>
          <w:sz w:val="17"/>
          <w:szCs w:val="17"/>
        </w:rPr>
      </w:pPr>
    </w:p>
    <w:p w14:paraId="164811BD" w14:textId="5A63D81D" w:rsidR="00291A5C" w:rsidRPr="00291A5C" w:rsidRDefault="00291A5C" w:rsidP="00291A5C">
      <w:pPr>
        <w:spacing w:after="0" w:line="240" w:lineRule="auto"/>
        <w:ind w:left="-12" w:hanging="30"/>
        <w:jc w:val="both"/>
        <w:rPr>
          <w:rFonts w:ascii="Times New Roman" w:hAnsi="Times New Roman" w:cs="Times New Roman"/>
        </w:rPr>
      </w:pPr>
      <w:r w:rsidRPr="00291A5C">
        <w:rPr>
          <w:rFonts w:ascii="Times New Roman" w:hAnsi="Times New Roman" w:cs="Times New Roman"/>
        </w:rPr>
        <w:t xml:space="preserve">по </w:t>
      </w:r>
      <w:r>
        <w:rPr>
          <w:rFonts w:ascii="Times New Roman" w:hAnsi="Times New Roman" w:cs="Times New Roman"/>
        </w:rPr>
        <w:t>дисциплине</w:t>
      </w:r>
      <w:r w:rsidRPr="00291A5C">
        <w:rPr>
          <w:rFonts w:ascii="Times New Roman" w:hAnsi="Times New Roman" w:cs="Times New Roman"/>
        </w:rPr>
        <w:t xml:space="preserve"> ________________________________________________________________________ </w:t>
      </w:r>
    </w:p>
    <w:p w14:paraId="65DD4904" w14:textId="70CEED16" w:rsidR="00291A5C" w:rsidRPr="00291A5C" w:rsidRDefault="00291A5C" w:rsidP="00291A5C">
      <w:pPr>
        <w:spacing w:after="0" w:line="240" w:lineRule="auto"/>
        <w:ind w:left="-12" w:firstLine="4266"/>
        <w:jc w:val="both"/>
        <w:rPr>
          <w:rFonts w:ascii="Times New Roman" w:hAnsi="Times New Roman" w:cs="Times New Roman"/>
          <w:vertAlign w:val="superscript"/>
        </w:rPr>
      </w:pPr>
      <w:r>
        <w:rPr>
          <w:rFonts w:ascii="Times New Roman" w:hAnsi="Times New Roman" w:cs="Times New Roman"/>
          <w:vertAlign w:val="superscript"/>
        </w:rPr>
        <w:t>наименование дисц</w:t>
      </w:r>
      <w:r w:rsidR="00C074C4">
        <w:rPr>
          <w:rFonts w:ascii="Times New Roman" w:hAnsi="Times New Roman" w:cs="Times New Roman"/>
          <w:vertAlign w:val="superscript"/>
        </w:rPr>
        <w:t>иплины</w:t>
      </w:r>
    </w:p>
    <w:p w14:paraId="754708A0" w14:textId="41DA45D6" w:rsidR="00291A5C" w:rsidRPr="00291A5C" w:rsidRDefault="00291A5C" w:rsidP="00291A5C">
      <w:pPr>
        <w:spacing w:after="0" w:line="240" w:lineRule="auto"/>
        <w:jc w:val="both"/>
        <w:rPr>
          <w:rFonts w:ascii="Times New Roman" w:hAnsi="Times New Roman" w:cs="Times New Roman"/>
        </w:rPr>
      </w:pPr>
      <w:r w:rsidRPr="00291A5C">
        <w:rPr>
          <w:rFonts w:ascii="Times New Roman" w:hAnsi="Times New Roman" w:cs="Times New Roman"/>
        </w:rPr>
        <w:t>на</w:t>
      </w:r>
      <w:r>
        <w:rPr>
          <w:rFonts w:ascii="Times New Roman" w:hAnsi="Times New Roman" w:cs="Times New Roman"/>
        </w:rPr>
        <w:t xml:space="preserve"> тему</w:t>
      </w:r>
      <w:r w:rsidRPr="00291A5C">
        <w:rPr>
          <w:rFonts w:ascii="Times New Roman" w:hAnsi="Times New Roman" w:cs="Times New Roman"/>
        </w:rPr>
        <w:t>____________________________________________________________________________</w:t>
      </w:r>
      <w:r>
        <w:rPr>
          <w:rFonts w:ascii="Times New Roman" w:hAnsi="Times New Roman" w:cs="Times New Roman"/>
        </w:rPr>
        <w:t>__</w:t>
      </w:r>
    </w:p>
    <w:p w14:paraId="4122CABA" w14:textId="7862E069" w:rsidR="00291A5C" w:rsidRPr="00291A5C" w:rsidRDefault="00291A5C" w:rsidP="00291A5C">
      <w:pPr>
        <w:spacing w:after="0" w:line="240" w:lineRule="auto"/>
        <w:jc w:val="center"/>
        <w:rPr>
          <w:rFonts w:ascii="Times New Roman" w:hAnsi="Times New Roman" w:cs="Times New Roman"/>
          <w:sz w:val="16"/>
          <w:szCs w:val="16"/>
        </w:rPr>
      </w:pPr>
      <w:r w:rsidRPr="00291A5C">
        <w:rPr>
          <w:rFonts w:ascii="Times New Roman" w:hAnsi="Times New Roman" w:cs="Times New Roman"/>
          <w:sz w:val="16"/>
          <w:szCs w:val="16"/>
        </w:rPr>
        <w:t xml:space="preserve">наименование </w:t>
      </w:r>
      <w:r>
        <w:rPr>
          <w:rFonts w:ascii="Times New Roman" w:hAnsi="Times New Roman" w:cs="Times New Roman"/>
          <w:sz w:val="16"/>
          <w:szCs w:val="16"/>
        </w:rPr>
        <w:t>темы</w:t>
      </w:r>
    </w:p>
    <w:p w14:paraId="6EC80AEC" w14:textId="77777777" w:rsidR="00291A5C" w:rsidRPr="00291A5C" w:rsidRDefault="00291A5C" w:rsidP="00291A5C">
      <w:pPr>
        <w:spacing w:after="0" w:line="240" w:lineRule="auto"/>
        <w:ind w:left="-12" w:firstLine="18"/>
        <w:jc w:val="both"/>
        <w:rPr>
          <w:rFonts w:ascii="Times New Roman" w:hAnsi="Times New Roman" w:cs="Times New Roman"/>
          <w:sz w:val="17"/>
          <w:szCs w:val="17"/>
        </w:rPr>
      </w:pPr>
    </w:p>
    <w:p w14:paraId="0B57F946"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Обучающийся   _________________________ ___________________________________________</w:t>
      </w:r>
    </w:p>
    <w:p w14:paraId="49029785" w14:textId="77777777" w:rsidR="00291A5C" w:rsidRPr="00291A5C" w:rsidRDefault="00291A5C" w:rsidP="00291A5C">
      <w:pPr>
        <w:spacing w:after="0" w:line="240" w:lineRule="auto"/>
        <w:ind w:left="1584" w:firstLine="42"/>
        <w:rPr>
          <w:rFonts w:ascii="Times New Roman" w:hAnsi="Times New Roman" w:cs="Times New Roman"/>
          <w:sz w:val="17"/>
          <w:szCs w:val="17"/>
        </w:rPr>
      </w:pPr>
      <w:r w:rsidRPr="00291A5C">
        <w:rPr>
          <w:rFonts w:ascii="Times New Roman" w:hAnsi="Times New Roman" w:cs="Times New Roman"/>
          <w:sz w:val="17"/>
          <w:szCs w:val="17"/>
        </w:rPr>
        <w:t xml:space="preserve">             подпись, дата</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И.О.Ф.</w:t>
      </w:r>
    </w:p>
    <w:p w14:paraId="037B9FCA" w14:textId="5E320B8B"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 xml:space="preserve">Обозначение </w:t>
      </w:r>
      <w:r>
        <w:rPr>
          <w:rFonts w:ascii="Times New Roman" w:hAnsi="Times New Roman" w:cs="Times New Roman"/>
        </w:rPr>
        <w:t>КСР</w:t>
      </w:r>
      <w:r w:rsidRPr="00291A5C">
        <w:rPr>
          <w:rFonts w:ascii="Times New Roman" w:hAnsi="Times New Roman" w:cs="Times New Roman"/>
        </w:rPr>
        <w:t xml:space="preserve"> </w:t>
      </w:r>
      <w:r w:rsidRPr="00291A5C">
        <w:rPr>
          <w:rFonts w:ascii="Times New Roman" w:hAnsi="Times New Roman" w:cs="Times New Roman"/>
        </w:rPr>
        <w:tab/>
        <w:t>_________________________</w:t>
      </w:r>
      <w:r w:rsidRPr="00291A5C">
        <w:rPr>
          <w:rFonts w:ascii="Times New Roman" w:hAnsi="Times New Roman" w:cs="Times New Roman"/>
        </w:rPr>
        <w:tab/>
      </w:r>
      <w:r w:rsidRPr="00291A5C">
        <w:rPr>
          <w:rFonts w:ascii="Times New Roman" w:hAnsi="Times New Roman" w:cs="Times New Roman"/>
        </w:rPr>
        <w:tab/>
        <w:t>Группа ________________</w:t>
      </w:r>
    </w:p>
    <w:p w14:paraId="38ADAD06" w14:textId="77777777" w:rsidR="00291A5C" w:rsidRPr="00291A5C" w:rsidRDefault="00291A5C" w:rsidP="00291A5C">
      <w:pPr>
        <w:spacing w:after="0" w:line="240" w:lineRule="auto"/>
        <w:ind w:left="282" w:hanging="258"/>
        <w:jc w:val="center"/>
        <w:rPr>
          <w:rFonts w:ascii="Times New Roman" w:hAnsi="Times New Roman" w:cs="Times New Roman"/>
        </w:rPr>
      </w:pPr>
    </w:p>
    <w:p w14:paraId="79D39232"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Направление ______________        ____________________________________________________</w:t>
      </w:r>
    </w:p>
    <w:p w14:paraId="449C9242" w14:textId="77777777" w:rsidR="00291A5C" w:rsidRPr="00291A5C" w:rsidRDefault="00291A5C" w:rsidP="00291A5C">
      <w:pPr>
        <w:spacing w:after="0" w:line="240" w:lineRule="auto"/>
        <w:ind w:left="2124" w:hanging="258"/>
        <w:jc w:val="both"/>
        <w:rPr>
          <w:rFonts w:ascii="Times New Roman" w:hAnsi="Times New Roman" w:cs="Times New Roman"/>
          <w:sz w:val="17"/>
          <w:szCs w:val="17"/>
        </w:rPr>
      </w:pPr>
      <w:r w:rsidRPr="00291A5C">
        <w:rPr>
          <w:rFonts w:ascii="Times New Roman" w:hAnsi="Times New Roman" w:cs="Times New Roman"/>
          <w:sz w:val="17"/>
          <w:szCs w:val="17"/>
        </w:rPr>
        <w:t>код</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наименование направления подготовки</w:t>
      </w:r>
    </w:p>
    <w:p w14:paraId="45A3BED3" w14:textId="77777777" w:rsidR="00291A5C" w:rsidRPr="00291A5C" w:rsidRDefault="00291A5C" w:rsidP="00291A5C">
      <w:pPr>
        <w:spacing w:after="0" w:line="240" w:lineRule="auto"/>
        <w:ind w:left="282" w:right="-87" w:hanging="258"/>
        <w:rPr>
          <w:rFonts w:ascii="Times New Roman" w:hAnsi="Times New Roman" w:cs="Times New Roman"/>
        </w:rPr>
      </w:pPr>
      <w:r w:rsidRPr="00291A5C">
        <w:rPr>
          <w:rFonts w:ascii="Times New Roman" w:hAnsi="Times New Roman" w:cs="Times New Roman"/>
        </w:rPr>
        <w:t>Профиль __________________________________________________________________________</w:t>
      </w:r>
    </w:p>
    <w:p w14:paraId="35DC7E1E" w14:textId="77777777" w:rsidR="00291A5C" w:rsidRPr="00291A5C" w:rsidRDefault="00291A5C" w:rsidP="00291A5C">
      <w:pPr>
        <w:spacing w:after="0" w:line="240" w:lineRule="auto"/>
        <w:ind w:left="282" w:hanging="258"/>
        <w:rPr>
          <w:rFonts w:ascii="Times New Roman" w:hAnsi="Times New Roman" w:cs="Times New Roman"/>
        </w:rPr>
      </w:pPr>
    </w:p>
    <w:p w14:paraId="66DF1A17" w14:textId="576BA698" w:rsidR="00291A5C" w:rsidRPr="00291A5C" w:rsidRDefault="00291A5C" w:rsidP="00291A5C">
      <w:pPr>
        <w:spacing w:after="0" w:line="240" w:lineRule="auto"/>
        <w:ind w:left="-24"/>
        <w:rPr>
          <w:rFonts w:ascii="Times New Roman" w:hAnsi="Times New Roman" w:cs="Times New Roman"/>
        </w:rPr>
      </w:pPr>
      <w:r>
        <w:rPr>
          <w:rFonts w:ascii="Times New Roman" w:hAnsi="Times New Roman" w:cs="Times New Roman"/>
        </w:rPr>
        <w:t>Научный р</w:t>
      </w:r>
      <w:r w:rsidRPr="00291A5C">
        <w:rPr>
          <w:rFonts w:ascii="Times New Roman" w:hAnsi="Times New Roman" w:cs="Times New Roman"/>
        </w:rPr>
        <w:t xml:space="preserve">уководитель </w:t>
      </w:r>
      <w:r>
        <w:rPr>
          <w:rFonts w:ascii="Times New Roman" w:hAnsi="Times New Roman" w:cs="Times New Roman"/>
        </w:rPr>
        <w:t>КСР</w:t>
      </w:r>
      <w:r w:rsidRPr="00291A5C">
        <w:rPr>
          <w:rFonts w:ascii="Times New Roman" w:hAnsi="Times New Roman" w:cs="Times New Roman"/>
        </w:rPr>
        <w:t>:</w:t>
      </w:r>
    </w:p>
    <w:p w14:paraId="17F8D25A" w14:textId="77777777" w:rsidR="00291A5C" w:rsidRPr="00291A5C" w:rsidRDefault="00291A5C" w:rsidP="00291A5C">
      <w:pPr>
        <w:spacing w:after="0" w:line="240" w:lineRule="auto"/>
        <w:ind w:left="-24"/>
        <w:rPr>
          <w:rFonts w:ascii="Times New Roman" w:hAnsi="Times New Roman" w:cs="Times New Roman"/>
          <w:sz w:val="18"/>
          <w:szCs w:val="18"/>
          <w:vertAlign w:val="superscript"/>
        </w:rPr>
      </w:pPr>
      <w:r w:rsidRPr="00291A5C">
        <w:rPr>
          <w:rFonts w:ascii="Times New Roman" w:hAnsi="Times New Roman" w:cs="Times New Roman"/>
        </w:rPr>
        <w:t xml:space="preserve"> </w:t>
      </w:r>
    </w:p>
    <w:p w14:paraId="4D3001C7"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от кафедры ______________ __________________ ______________________________________</w:t>
      </w:r>
    </w:p>
    <w:p w14:paraId="45C10F20"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vertAlign w:val="superscript"/>
        </w:rPr>
        <w:tab/>
        <w:t xml:space="preserve">                                                 должность                               подпись, дата                                             имя, отчество, фамилия</w:t>
      </w:r>
    </w:p>
    <w:p w14:paraId="1A6E24AE"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Оценка __________________ _______________ _________________________________________</w:t>
      </w:r>
    </w:p>
    <w:p w14:paraId="0E81E9D3"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vertAlign w:val="superscript"/>
        </w:rPr>
        <w:t xml:space="preserve">          дата</w:t>
      </w:r>
      <w:r w:rsidRPr="00291A5C">
        <w:rPr>
          <w:rFonts w:ascii="Times New Roman" w:hAnsi="Times New Roman" w:cs="Times New Roman"/>
          <w:vertAlign w:val="superscript"/>
        </w:rPr>
        <w:tab/>
      </w:r>
      <w:r w:rsidRPr="00291A5C">
        <w:rPr>
          <w:rFonts w:ascii="Times New Roman" w:hAnsi="Times New Roman" w:cs="Times New Roman"/>
          <w:vertAlign w:val="superscript"/>
        </w:rPr>
        <w:tab/>
        <w:t xml:space="preserve">                        подпись преподавателя</w:t>
      </w:r>
    </w:p>
    <w:p w14:paraId="57E2EA1D" w14:textId="77777777" w:rsidR="00291A5C" w:rsidRDefault="00291A5C" w:rsidP="00291A5C">
      <w:pPr>
        <w:spacing w:after="0" w:line="240" w:lineRule="auto"/>
        <w:ind w:left="-24"/>
        <w:jc w:val="center"/>
        <w:rPr>
          <w:rFonts w:ascii="Times New Roman" w:hAnsi="Times New Roman" w:cs="Times New Roman"/>
        </w:rPr>
      </w:pPr>
    </w:p>
    <w:p w14:paraId="373C2CA8" w14:textId="77777777" w:rsidR="00291A5C" w:rsidRDefault="00291A5C" w:rsidP="00291A5C">
      <w:pPr>
        <w:spacing w:after="0" w:line="240" w:lineRule="auto"/>
        <w:ind w:left="-24"/>
        <w:jc w:val="center"/>
        <w:rPr>
          <w:rFonts w:ascii="Times New Roman" w:hAnsi="Times New Roman" w:cs="Times New Roman"/>
        </w:rPr>
      </w:pPr>
    </w:p>
    <w:p w14:paraId="1A8A05DF" w14:textId="77777777" w:rsidR="00291A5C" w:rsidRDefault="00291A5C" w:rsidP="00291A5C">
      <w:pPr>
        <w:spacing w:after="0" w:line="240" w:lineRule="auto"/>
        <w:ind w:left="-24"/>
        <w:jc w:val="center"/>
        <w:rPr>
          <w:rFonts w:ascii="Times New Roman" w:hAnsi="Times New Roman" w:cs="Times New Roman"/>
        </w:rPr>
      </w:pPr>
    </w:p>
    <w:p w14:paraId="3C0FF183" w14:textId="77777777" w:rsidR="00291A5C" w:rsidRDefault="00291A5C" w:rsidP="00291A5C">
      <w:pPr>
        <w:spacing w:after="0" w:line="240" w:lineRule="auto"/>
        <w:ind w:left="-24"/>
        <w:jc w:val="center"/>
        <w:rPr>
          <w:rFonts w:ascii="Times New Roman" w:hAnsi="Times New Roman" w:cs="Times New Roman"/>
        </w:rPr>
      </w:pPr>
    </w:p>
    <w:p w14:paraId="52BB9D34" w14:textId="77777777" w:rsidR="00291A5C" w:rsidRDefault="00291A5C" w:rsidP="00291A5C">
      <w:pPr>
        <w:spacing w:after="0" w:line="240" w:lineRule="auto"/>
        <w:ind w:left="-24"/>
        <w:jc w:val="center"/>
        <w:rPr>
          <w:rFonts w:ascii="Times New Roman" w:hAnsi="Times New Roman" w:cs="Times New Roman"/>
        </w:rPr>
      </w:pPr>
    </w:p>
    <w:p w14:paraId="028AB7ED" w14:textId="77777777" w:rsidR="00291A5C" w:rsidRDefault="00291A5C" w:rsidP="00291A5C">
      <w:pPr>
        <w:spacing w:after="0" w:line="240" w:lineRule="auto"/>
        <w:ind w:left="-24"/>
        <w:jc w:val="center"/>
        <w:rPr>
          <w:rFonts w:ascii="Times New Roman" w:hAnsi="Times New Roman" w:cs="Times New Roman"/>
        </w:rPr>
      </w:pPr>
    </w:p>
    <w:p w14:paraId="4AB0FC97" w14:textId="77777777" w:rsidR="00291A5C" w:rsidRDefault="00291A5C" w:rsidP="00291A5C">
      <w:pPr>
        <w:spacing w:after="0" w:line="240" w:lineRule="auto"/>
        <w:ind w:left="-24"/>
        <w:jc w:val="center"/>
        <w:rPr>
          <w:rFonts w:ascii="Times New Roman" w:hAnsi="Times New Roman" w:cs="Times New Roman"/>
        </w:rPr>
      </w:pPr>
    </w:p>
    <w:p w14:paraId="70486AD4" w14:textId="77777777" w:rsidR="00291A5C" w:rsidRDefault="00291A5C" w:rsidP="00291A5C">
      <w:pPr>
        <w:spacing w:after="0" w:line="240" w:lineRule="auto"/>
        <w:ind w:left="-24"/>
        <w:jc w:val="center"/>
        <w:rPr>
          <w:rFonts w:ascii="Times New Roman" w:hAnsi="Times New Roman" w:cs="Times New Roman"/>
        </w:rPr>
      </w:pPr>
    </w:p>
    <w:p w14:paraId="28F4097D" w14:textId="77777777" w:rsidR="00291A5C" w:rsidRPr="00291A5C" w:rsidRDefault="00291A5C" w:rsidP="00291A5C">
      <w:pPr>
        <w:spacing w:after="0" w:line="240" w:lineRule="auto"/>
        <w:ind w:left="-24"/>
        <w:jc w:val="center"/>
        <w:rPr>
          <w:rFonts w:ascii="Times New Roman" w:hAnsi="Times New Roman" w:cs="Times New Roman"/>
        </w:rPr>
      </w:pPr>
      <w:proofErr w:type="spellStart"/>
      <w:r w:rsidRPr="00291A5C">
        <w:rPr>
          <w:rFonts w:ascii="Times New Roman" w:hAnsi="Times New Roman" w:cs="Times New Roman"/>
        </w:rPr>
        <w:t>Ростов</w:t>
      </w:r>
      <w:proofErr w:type="spellEnd"/>
      <w:r w:rsidRPr="00291A5C">
        <w:rPr>
          <w:rFonts w:ascii="Times New Roman" w:hAnsi="Times New Roman" w:cs="Times New Roman"/>
        </w:rPr>
        <w:t>-на-Дону</w:t>
      </w:r>
    </w:p>
    <w:p w14:paraId="50AE015F" w14:textId="5876A470" w:rsidR="00654E87" w:rsidRPr="0073042D" w:rsidRDefault="00291A5C" w:rsidP="00291A5C">
      <w:pPr>
        <w:spacing w:after="0" w:line="240" w:lineRule="auto"/>
        <w:ind w:left="-24"/>
        <w:jc w:val="center"/>
        <w:rPr>
          <w:rFonts w:ascii="Times New Roman" w:hAnsi="Times New Roman" w:cs="Times New Roman"/>
        </w:rPr>
      </w:pPr>
      <w:r w:rsidRPr="00291A5C">
        <w:rPr>
          <w:rFonts w:ascii="Times New Roman" w:hAnsi="Times New Roman" w:cs="Times New Roman"/>
          <w:lang w:val="en-US"/>
        </w:rPr>
        <w:t>20</w:t>
      </w:r>
      <w:r>
        <w:rPr>
          <w:rFonts w:ascii="Times New Roman" w:hAnsi="Times New Roman" w:cs="Times New Roman"/>
          <w:lang w:val="en-US"/>
        </w:rPr>
        <w:t>2</w:t>
      </w:r>
      <w:r w:rsidR="0073042D">
        <w:rPr>
          <w:rFonts w:ascii="Times New Roman" w:hAnsi="Times New Roman" w:cs="Times New Roman"/>
        </w:rPr>
        <w:t>__</w:t>
      </w:r>
    </w:p>
    <w:sectPr w:rsidR="00654E87" w:rsidRPr="0073042D" w:rsidSect="00FD4481">
      <w:headerReference w:type="even" r:id="rId17"/>
      <w:headerReference w:type="default" r:id="rId18"/>
      <w:footerReference w:type="even" r:id="rId19"/>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9089D" w14:textId="77777777" w:rsidR="005877E7" w:rsidRDefault="005877E7" w:rsidP="00345100">
      <w:pPr>
        <w:spacing w:after="0" w:line="240" w:lineRule="auto"/>
      </w:pPr>
      <w:r>
        <w:separator/>
      </w:r>
    </w:p>
  </w:endnote>
  <w:endnote w:type="continuationSeparator" w:id="0">
    <w:p w14:paraId="1D67ED73" w14:textId="77777777" w:rsidR="005877E7" w:rsidRDefault="005877E7" w:rsidP="0034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NewRoman">
    <w:altName w:val="MS Mincho"/>
    <w:panose1 w:val="020B0604020202020204"/>
    <w:charset w:val="80"/>
    <w:family w:val="auto"/>
    <w:notTrueType/>
    <w:pitch w:val="default"/>
    <w:sig w:usb0="00000203" w:usb1="08070000" w:usb2="00000010" w:usb3="00000000" w:csb0="00020005" w:csb1="00000000"/>
  </w:font>
  <w:font w:name="Calibri">
    <w:panose1 w:val="020F0502020204030204"/>
    <w:charset w:val="CC"/>
    <w:family w:val="swiss"/>
    <w:pitch w:val="variable"/>
    <w:sig w:usb0="E0002AFF" w:usb1="C000ACFF"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BD1E4" w14:textId="77777777" w:rsidR="008342ED" w:rsidRDefault="008342ED" w:rsidP="00FD4481">
    <w:pPr>
      <w:pStyle w:val="a7"/>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1FDFD6FF" w14:textId="77777777" w:rsidR="008342ED" w:rsidRDefault="008342ED" w:rsidP="00FD4481">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F9972" w14:textId="77777777" w:rsidR="005877E7" w:rsidRDefault="005877E7" w:rsidP="00345100">
      <w:pPr>
        <w:spacing w:after="0" w:line="240" w:lineRule="auto"/>
      </w:pPr>
      <w:r>
        <w:separator/>
      </w:r>
    </w:p>
  </w:footnote>
  <w:footnote w:type="continuationSeparator" w:id="0">
    <w:p w14:paraId="3AA86211" w14:textId="77777777" w:rsidR="005877E7" w:rsidRDefault="005877E7" w:rsidP="00345100">
      <w:pPr>
        <w:spacing w:after="0" w:line="240" w:lineRule="auto"/>
      </w:pPr>
      <w:r>
        <w:continuationSeparator/>
      </w:r>
    </w:p>
  </w:footnote>
  <w:footnote w:id="1">
    <w:p w14:paraId="69964CCE" w14:textId="77777777" w:rsidR="008342ED" w:rsidRPr="00577306" w:rsidRDefault="008342ED" w:rsidP="005E21EF">
      <w:pPr>
        <w:pStyle w:val="ab"/>
        <w:rPr>
          <w:rFonts w:ascii="Times New Roman" w:hAnsi="Times New Roman"/>
        </w:rPr>
      </w:pPr>
      <w:r w:rsidRPr="00577306">
        <w:rPr>
          <w:rStyle w:val="ad"/>
          <w:rFonts w:ascii="Times New Roman" w:hAnsi="Times New Roman"/>
        </w:rPr>
        <w:footnoteRef/>
      </w:r>
      <w:r w:rsidRPr="00577306">
        <w:rPr>
          <w:rFonts w:ascii="Times New Roman" w:hAnsi="Times New Roman"/>
        </w:rPr>
        <w:t xml:space="preserve"> Пример внутрис</w:t>
      </w:r>
      <w:r>
        <w:rPr>
          <w:rFonts w:ascii="Times New Roman" w:hAnsi="Times New Roman"/>
        </w:rPr>
        <w:t>т</w:t>
      </w:r>
      <w:r w:rsidRPr="00577306">
        <w:rPr>
          <w:rFonts w:ascii="Times New Roman" w:hAnsi="Times New Roman"/>
        </w:rPr>
        <w:t>раничных сносок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A55AE" w14:textId="77777777" w:rsidR="008342ED" w:rsidRDefault="008342E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4FFD0374" w14:textId="77777777" w:rsidR="008342ED" w:rsidRDefault="008342ED" w:rsidP="00A44E46">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139CE" w14:textId="77777777" w:rsidR="008342ED" w:rsidRDefault="008342E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0465A8">
      <w:rPr>
        <w:rStyle w:val="af4"/>
        <w:noProof/>
      </w:rPr>
      <w:t>8</w:t>
    </w:r>
    <w:r>
      <w:rPr>
        <w:rStyle w:val="af4"/>
      </w:rPr>
      <w:fldChar w:fldCharType="end"/>
    </w:r>
  </w:p>
  <w:p w14:paraId="4F4EE703" w14:textId="77777777" w:rsidR="008342ED" w:rsidRDefault="008342ED" w:rsidP="00A44E46">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11"/>
    <w:multiLevelType w:val="singleLevel"/>
    <w:tmpl w:val="00000011"/>
    <w:name w:val="WW8Num17"/>
    <w:lvl w:ilvl="0">
      <w:numFmt w:val="bullet"/>
      <w:lvlText w:val="-"/>
      <w:lvlJc w:val="left"/>
      <w:pPr>
        <w:tabs>
          <w:tab w:val="num" w:pos="0"/>
        </w:tabs>
        <w:ind w:left="0" w:firstLine="0"/>
      </w:pPr>
      <w:rPr>
        <w:rFonts w:ascii="Times New Roman" w:hAnsi="Times New Roman"/>
      </w:rPr>
    </w:lvl>
  </w:abstractNum>
  <w:abstractNum w:abstractNumId="2" w15:restartNumberingAfterBreak="0">
    <w:nsid w:val="00000012"/>
    <w:multiLevelType w:val="singleLevel"/>
    <w:tmpl w:val="00000012"/>
    <w:name w:val="WW8Num18"/>
    <w:lvl w:ilvl="0">
      <w:numFmt w:val="bullet"/>
      <w:lvlText w:val="-"/>
      <w:lvlJc w:val="left"/>
      <w:pPr>
        <w:tabs>
          <w:tab w:val="num" w:pos="0"/>
        </w:tabs>
        <w:ind w:left="0" w:firstLine="0"/>
      </w:pPr>
      <w:rPr>
        <w:rFonts w:ascii="Times New Roman" w:hAnsi="Times New Roman"/>
      </w:rPr>
    </w:lvl>
  </w:abstractNum>
  <w:abstractNum w:abstractNumId="3" w15:restartNumberingAfterBreak="0">
    <w:nsid w:val="058A2682"/>
    <w:multiLevelType w:val="hybridMultilevel"/>
    <w:tmpl w:val="E2B6F8CA"/>
    <w:lvl w:ilvl="0" w:tplc="A5A2B848">
      <w:start w:val="1"/>
      <w:numFmt w:val="decimal"/>
      <w:lvlText w:val="%1."/>
      <w:lvlJc w:val="left"/>
      <w:pPr>
        <w:ind w:left="720" w:hanging="360"/>
      </w:pPr>
      <w:rPr>
        <w:rFonts w:ascii="TimesNewRoman" w:eastAsia="Calibri" w:hAnsi="TimesNewRoman" w:cs="TimesNew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D84F2F"/>
    <w:multiLevelType w:val="multilevel"/>
    <w:tmpl w:val="2710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FD16AF"/>
    <w:multiLevelType w:val="singleLevel"/>
    <w:tmpl w:val="0419000F"/>
    <w:lvl w:ilvl="0">
      <w:start w:val="1"/>
      <w:numFmt w:val="decimal"/>
      <w:lvlText w:val="%1."/>
      <w:lvlJc w:val="left"/>
      <w:pPr>
        <w:tabs>
          <w:tab w:val="num" w:pos="720"/>
        </w:tabs>
        <w:ind w:left="720" w:hanging="360"/>
      </w:pPr>
    </w:lvl>
  </w:abstractNum>
  <w:abstractNum w:abstractNumId="6" w15:restartNumberingAfterBreak="0">
    <w:nsid w:val="091F27A7"/>
    <w:multiLevelType w:val="hybridMultilevel"/>
    <w:tmpl w:val="DABCE4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E271DB"/>
    <w:multiLevelType w:val="hybridMultilevel"/>
    <w:tmpl w:val="94F05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16059D"/>
    <w:multiLevelType w:val="hybridMultilevel"/>
    <w:tmpl w:val="96FA652C"/>
    <w:lvl w:ilvl="0" w:tplc="2F44CE2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393029D"/>
    <w:multiLevelType w:val="hybridMultilevel"/>
    <w:tmpl w:val="C0C27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B02BC3"/>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B64732"/>
    <w:multiLevelType w:val="hybridMultilevel"/>
    <w:tmpl w:val="3B1638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7715457"/>
    <w:multiLevelType w:val="hybridMultilevel"/>
    <w:tmpl w:val="8856F1C2"/>
    <w:lvl w:ilvl="0" w:tplc="054A4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F936CB"/>
    <w:multiLevelType w:val="hybridMultilevel"/>
    <w:tmpl w:val="4B52091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4" w15:restartNumberingAfterBreak="0">
    <w:nsid w:val="37491BA0"/>
    <w:multiLevelType w:val="hybridMultilevel"/>
    <w:tmpl w:val="14B83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AF429B"/>
    <w:multiLevelType w:val="hybridMultilevel"/>
    <w:tmpl w:val="8BE665EC"/>
    <w:lvl w:ilvl="0" w:tplc="90102F0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46004F"/>
    <w:multiLevelType w:val="singleLevel"/>
    <w:tmpl w:val="04190001"/>
    <w:lvl w:ilvl="0">
      <w:start w:val="1"/>
      <w:numFmt w:val="bullet"/>
      <w:lvlText w:val=""/>
      <w:lvlJc w:val="left"/>
      <w:pPr>
        <w:ind w:left="720" w:hanging="360"/>
      </w:pPr>
      <w:rPr>
        <w:rFonts w:ascii="Symbol" w:hAnsi="Symbol" w:hint="default"/>
      </w:rPr>
    </w:lvl>
  </w:abstractNum>
  <w:abstractNum w:abstractNumId="17" w15:restartNumberingAfterBreak="0">
    <w:nsid w:val="3DE70AAE"/>
    <w:multiLevelType w:val="hybridMultilevel"/>
    <w:tmpl w:val="410CF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5A349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356A5E"/>
    <w:multiLevelType w:val="hybridMultilevel"/>
    <w:tmpl w:val="5A7CE04C"/>
    <w:lvl w:ilvl="0" w:tplc="6F081B4C">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E5F58C1"/>
    <w:multiLevelType w:val="hybridMultilevel"/>
    <w:tmpl w:val="5C80F4E0"/>
    <w:lvl w:ilvl="0" w:tplc="9074192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EF67BC6"/>
    <w:multiLevelType w:val="hybridMultilevel"/>
    <w:tmpl w:val="5330E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343C4E"/>
    <w:multiLevelType w:val="hybridMultilevel"/>
    <w:tmpl w:val="67F45122"/>
    <w:lvl w:ilvl="0" w:tplc="0436E2AC">
      <w:start w:val="1"/>
      <w:numFmt w:val="decimal"/>
      <w:lvlText w:val="%1."/>
      <w:lvlJc w:val="left"/>
      <w:pPr>
        <w:ind w:left="1849" w:hanging="114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54161C30"/>
    <w:multiLevelType w:val="hybridMultilevel"/>
    <w:tmpl w:val="05E68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B6301B"/>
    <w:multiLevelType w:val="singleLevel"/>
    <w:tmpl w:val="0419000F"/>
    <w:lvl w:ilvl="0">
      <w:start w:val="1"/>
      <w:numFmt w:val="decimal"/>
      <w:lvlText w:val="%1."/>
      <w:lvlJc w:val="left"/>
      <w:pPr>
        <w:tabs>
          <w:tab w:val="num" w:pos="720"/>
        </w:tabs>
        <w:ind w:left="720" w:hanging="360"/>
      </w:pPr>
    </w:lvl>
  </w:abstractNum>
  <w:abstractNum w:abstractNumId="25" w15:restartNumberingAfterBreak="0">
    <w:nsid w:val="582F393A"/>
    <w:multiLevelType w:val="hybridMultilevel"/>
    <w:tmpl w:val="4C107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92A74A5"/>
    <w:multiLevelType w:val="hybridMultilevel"/>
    <w:tmpl w:val="1E2868A2"/>
    <w:lvl w:ilvl="0" w:tplc="2580EEA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952785F"/>
    <w:multiLevelType w:val="hybridMultilevel"/>
    <w:tmpl w:val="2572CDBE"/>
    <w:lvl w:ilvl="0" w:tplc="83445D26">
      <w:start w:val="1"/>
      <w:numFmt w:val="decimal"/>
      <w:lvlText w:val="%1."/>
      <w:lvlJc w:val="left"/>
      <w:pPr>
        <w:ind w:left="643" w:hanging="360"/>
      </w:pPr>
      <w:rPr>
        <w:b w:val="0"/>
        <w:i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8" w15:restartNumberingAfterBreak="0">
    <w:nsid w:val="6967646B"/>
    <w:multiLevelType w:val="hybridMultilevel"/>
    <w:tmpl w:val="FFCAB72C"/>
    <w:lvl w:ilvl="0" w:tplc="B614BD3A">
      <w:start w:val="1"/>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15:restartNumberingAfterBreak="0">
    <w:nsid w:val="6C0B3280"/>
    <w:multiLevelType w:val="hybridMultilevel"/>
    <w:tmpl w:val="47A04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074582"/>
    <w:multiLevelType w:val="hybridMultilevel"/>
    <w:tmpl w:val="C2920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AAC6553"/>
    <w:multiLevelType w:val="hybridMultilevel"/>
    <w:tmpl w:val="D390DC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E0731CD"/>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EF5461A"/>
    <w:multiLevelType w:val="hybridMultilevel"/>
    <w:tmpl w:val="41722960"/>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FC17267"/>
    <w:multiLevelType w:val="hybridMultilevel"/>
    <w:tmpl w:val="BA0AABE6"/>
    <w:lvl w:ilvl="0" w:tplc="B37AE5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511727084">
    <w:abstractNumId w:val="33"/>
  </w:num>
  <w:num w:numId="2" w16cid:durableId="324894023">
    <w:abstractNumId w:val="1"/>
  </w:num>
  <w:num w:numId="3" w16cid:durableId="803079650">
    <w:abstractNumId w:val="2"/>
  </w:num>
  <w:num w:numId="4" w16cid:durableId="332799451">
    <w:abstractNumId w:val="16"/>
  </w:num>
  <w:num w:numId="5" w16cid:durableId="1704597338">
    <w:abstractNumId w:val="30"/>
  </w:num>
  <w:num w:numId="6" w16cid:durableId="1433236894">
    <w:abstractNumId w:val="29"/>
  </w:num>
  <w:num w:numId="7" w16cid:durableId="89219">
    <w:abstractNumId w:val="6"/>
  </w:num>
  <w:num w:numId="8" w16cid:durableId="1744060205">
    <w:abstractNumId w:val="34"/>
  </w:num>
  <w:num w:numId="9" w16cid:durableId="151413555">
    <w:abstractNumId w:val="7"/>
  </w:num>
  <w:num w:numId="10" w16cid:durableId="2059209369">
    <w:abstractNumId w:val="3"/>
  </w:num>
  <w:num w:numId="11" w16cid:durableId="296646045">
    <w:abstractNumId w:val="23"/>
  </w:num>
  <w:num w:numId="12" w16cid:durableId="1868518366">
    <w:abstractNumId w:val="32"/>
  </w:num>
  <w:num w:numId="13" w16cid:durableId="359473333">
    <w:abstractNumId w:val="10"/>
  </w:num>
  <w:num w:numId="14" w16cid:durableId="1454130875">
    <w:abstractNumId w:val="27"/>
  </w:num>
  <w:num w:numId="15" w16cid:durableId="1448886709">
    <w:abstractNumId w:val="19"/>
  </w:num>
  <w:num w:numId="16" w16cid:durableId="653024499">
    <w:abstractNumId w:val="12"/>
  </w:num>
  <w:num w:numId="17" w16cid:durableId="709114202">
    <w:abstractNumId w:val="11"/>
  </w:num>
  <w:num w:numId="18" w16cid:durableId="1601570243">
    <w:abstractNumId w:val="17"/>
  </w:num>
  <w:num w:numId="19" w16cid:durableId="581062447">
    <w:abstractNumId w:val="25"/>
  </w:num>
  <w:num w:numId="20" w16cid:durableId="973755617">
    <w:abstractNumId w:val="9"/>
  </w:num>
  <w:num w:numId="21" w16cid:durableId="728186277">
    <w:abstractNumId w:val="13"/>
  </w:num>
  <w:num w:numId="22" w16cid:durableId="355499758">
    <w:abstractNumId w:val="14"/>
  </w:num>
  <w:num w:numId="23" w16cid:durableId="842402250">
    <w:abstractNumId w:val="15"/>
  </w:num>
  <w:num w:numId="24" w16cid:durableId="281228143">
    <w:abstractNumId w:val="22"/>
  </w:num>
  <w:num w:numId="25" w16cid:durableId="1046297223">
    <w:abstractNumId w:val="4"/>
  </w:num>
  <w:num w:numId="26" w16cid:durableId="1989939276">
    <w:abstractNumId w:val="8"/>
  </w:num>
  <w:num w:numId="27" w16cid:durableId="623465464">
    <w:abstractNumId w:val="24"/>
  </w:num>
  <w:num w:numId="28" w16cid:durableId="464394981">
    <w:abstractNumId w:val="31"/>
  </w:num>
  <w:num w:numId="29" w16cid:durableId="1808039885">
    <w:abstractNumId w:val="0"/>
  </w:num>
  <w:num w:numId="30" w16cid:durableId="1526090077">
    <w:abstractNumId w:val="28"/>
  </w:num>
  <w:num w:numId="31" w16cid:durableId="702288036">
    <w:abstractNumId w:val="26"/>
  </w:num>
  <w:num w:numId="32" w16cid:durableId="607857123">
    <w:abstractNumId w:val="5"/>
  </w:num>
  <w:num w:numId="33" w16cid:durableId="2131898571">
    <w:abstractNumId w:val="20"/>
  </w:num>
  <w:num w:numId="34" w16cid:durableId="545870981">
    <w:abstractNumId w:val="21"/>
  </w:num>
  <w:num w:numId="35" w16cid:durableId="746420914">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9"/>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E95"/>
    <w:rsid w:val="00014AED"/>
    <w:rsid w:val="00017171"/>
    <w:rsid w:val="0002214D"/>
    <w:rsid w:val="0004054C"/>
    <w:rsid w:val="000408A5"/>
    <w:rsid w:val="000410F2"/>
    <w:rsid w:val="0004138C"/>
    <w:rsid w:val="00044195"/>
    <w:rsid w:val="000465A8"/>
    <w:rsid w:val="00053BFD"/>
    <w:rsid w:val="00055AAE"/>
    <w:rsid w:val="0006450B"/>
    <w:rsid w:val="000668C9"/>
    <w:rsid w:val="00070137"/>
    <w:rsid w:val="000711B8"/>
    <w:rsid w:val="00081E6B"/>
    <w:rsid w:val="000844F2"/>
    <w:rsid w:val="0009564B"/>
    <w:rsid w:val="00096C94"/>
    <w:rsid w:val="000A0284"/>
    <w:rsid w:val="000B1BDA"/>
    <w:rsid w:val="000B5D77"/>
    <w:rsid w:val="000B6941"/>
    <w:rsid w:val="000C188C"/>
    <w:rsid w:val="000D2BBC"/>
    <w:rsid w:val="000F718F"/>
    <w:rsid w:val="001047B8"/>
    <w:rsid w:val="001138EF"/>
    <w:rsid w:val="00116618"/>
    <w:rsid w:val="00120F39"/>
    <w:rsid w:val="0012289F"/>
    <w:rsid w:val="00154A38"/>
    <w:rsid w:val="00155599"/>
    <w:rsid w:val="00156725"/>
    <w:rsid w:val="001570E3"/>
    <w:rsid w:val="001601E6"/>
    <w:rsid w:val="00166603"/>
    <w:rsid w:val="00174ACC"/>
    <w:rsid w:val="00181C4F"/>
    <w:rsid w:val="00182006"/>
    <w:rsid w:val="001833C3"/>
    <w:rsid w:val="00185205"/>
    <w:rsid w:val="00185C29"/>
    <w:rsid w:val="001907DC"/>
    <w:rsid w:val="001970CD"/>
    <w:rsid w:val="001A2ED3"/>
    <w:rsid w:val="001A5BA5"/>
    <w:rsid w:val="001A6ED6"/>
    <w:rsid w:val="001B08C6"/>
    <w:rsid w:val="001B1945"/>
    <w:rsid w:val="001B2F6A"/>
    <w:rsid w:val="001C08C6"/>
    <w:rsid w:val="001C5F37"/>
    <w:rsid w:val="001C69B6"/>
    <w:rsid w:val="001C774F"/>
    <w:rsid w:val="001C7E95"/>
    <w:rsid w:val="001D0B0C"/>
    <w:rsid w:val="001D4405"/>
    <w:rsid w:val="001E0A24"/>
    <w:rsid w:val="001E2117"/>
    <w:rsid w:val="001E5B87"/>
    <w:rsid w:val="001E78EC"/>
    <w:rsid w:val="001F4AA0"/>
    <w:rsid w:val="00205045"/>
    <w:rsid w:val="00207428"/>
    <w:rsid w:val="0022084A"/>
    <w:rsid w:val="00223A8F"/>
    <w:rsid w:val="0026655E"/>
    <w:rsid w:val="0026716E"/>
    <w:rsid w:val="00271A92"/>
    <w:rsid w:val="0027786C"/>
    <w:rsid w:val="00281203"/>
    <w:rsid w:val="00283C98"/>
    <w:rsid w:val="00286C68"/>
    <w:rsid w:val="00291119"/>
    <w:rsid w:val="00291A5C"/>
    <w:rsid w:val="00292003"/>
    <w:rsid w:val="00293ED8"/>
    <w:rsid w:val="002951CB"/>
    <w:rsid w:val="002A1EC3"/>
    <w:rsid w:val="002A4C7C"/>
    <w:rsid w:val="002C090A"/>
    <w:rsid w:val="002C525A"/>
    <w:rsid w:val="002D35CB"/>
    <w:rsid w:val="002F1D95"/>
    <w:rsid w:val="003022F7"/>
    <w:rsid w:val="00303363"/>
    <w:rsid w:val="00321E02"/>
    <w:rsid w:val="0033325E"/>
    <w:rsid w:val="00333604"/>
    <w:rsid w:val="00334A5B"/>
    <w:rsid w:val="00345100"/>
    <w:rsid w:val="0035596F"/>
    <w:rsid w:val="00360FEE"/>
    <w:rsid w:val="00367E26"/>
    <w:rsid w:val="00394946"/>
    <w:rsid w:val="00394991"/>
    <w:rsid w:val="003A1EA8"/>
    <w:rsid w:val="003A34E4"/>
    <w:rsid w:val="003A5E98"/>
    <w:rsid w:val="003B24E6"/>
    <w:rsid w:val="003C5B2F"/>
    <w:rsid w:val="003D660B"/>
    <w:rsid w:val="003E521A"/>
    <w:rsid w:val="003E59F8"/>
    <w:rsid w:val="004019A8"/>
    <w:rsid w:val="00401CFD"/>
    <w:rsid w:val="00423230"/>
    <w:rsid w:val="004234BB"/>
    <w:rsid w:val="00432822"/>
    <w:rsid w:val="00435369"/>
    <w:rsid w:val="004374CA"/>
    <w:rsid w:val="004437BF"/>
    <w:rsid w:val="00447D0C"/>
    <w:rsid w:val="004652A2"/>
    <w:rsid w:val="00470FEA"/>
    <w:rsid w:val="00474E5A"/>
    <w:rsid w:val="00476A3F"/>
    <w:rsid w:val="00484693"/>
    <w:rsid w:val="00487A43"/>
    <w:rsid w:val="00490A4B"/>
    <w:rsid w:val="004A5488"/>
    <w:rsid w:val="004C2955"/>
    <w:rsid w:val="004C38B4"/>
    <w:rsid w:val="004C44C7"/>
    <w:rsid w:val="004D2AD9"/>
    <w:rsid w:val="004E0D80"/>
    <w:rsid w:val="00504482"/>
    <w:rsid w:val="00510E4B"/>
    <w:rsid w:val="00514BDD"/>
    <w:rsid w:val="0052234E"/>
    <w:rsid w:val="00525F82"/>
    <w:rsid w:val="00527B7B"/>
    <w:rsid w:val="00536016"/>
    <w:rsid w:val="005438A2"/>
    <w:rsid w:val="00545BF0"/>
    <w:rsid w:val="00551CED"/>
    <w:rsid w:val="0055368E"/>
    <w:rsid w:val="005601D0"/>
    <w:rsid w:val="00560833"/>
    <w:rsid w:val="00563888"/>
    <w:rsid w:val="0056617D"/>
    <w:rsid w:val="00571B3F"/>
    <w:rsid w:val="00573C1F"/>
    <w:rsid w:val="00573E0F"/>
    <w:rsid w:val="0058132D"/>
    <w:rsid w:val="00585631"/>
    <w:rsid w:val="005877E7"/>
    <w:rsid w:val="0059137B"/>
    <w:rsid w:val="005945CB"/>
    <w:rsid w:val="005955AB"/>
    <w:rsid w:val="005A001B"/>
    <w:rsid w:val="005C06DD"/>
    <w:rsid w:val="005C1DDC"/>
    <w:rsid w:val="005C474A"/>
    <w:rsid w:val="005C56D1"/>
    <w:rsid w:val="005D208D"/>
    <w:rsid w:val="005D67D4"/>
    <w:rsid w:val="005E0083"/>
    <w:rsid w:val="005E21EF"/>
    <w:rsid w:val="005E4353"/>
    <w:rsid w:val="005E6D4A"/>
    <w:rsid w:val="005E7BB3"/>
    <w:rsid w:val="005F09F4"/>
    <w:rsid w:val="005F36D6"/>
    <w:rsid w:val="005F3D18"/>
    <w:rsid w:val="005F4D6B"/>
    <w:rsid w:val="005F6E93"/>
    <w:rsid w:val="00600A87"/>
    <w:rsid w:val="00604F1A"/>
    <w:rsid w:val="00622E73"/>
    <w:rsid w:val="00635895"/>
    <w:rsid w:val="00651BAC"/>
    <w:rsid w:val="00654E87"/>
    <w:rsid w:val="00677E7C"/>
    <w:rsid w:val="00680C77"/>
    <w:rsid w:val="00687BF0"/>
    <w:rsid w:val="00693809"/>
    <w:rsid w:val="00693F85"/>
    <w:rsid w:val="00694BBF"/>
    <w:rsid w:val="006B32FB"/>
    <w:rsid w:val="006C5138"/>
    <w:rsid w:val="006D69B3"/>
    <w:rsid w:val="006E1832"/>
    <w:rsid w:val="006E5566"/>
    <w:rsid w:val="006F4A13"/>
    <w:rsid w:val="007019C8"/>
    <w:rsid w:val="0070506F"/>
    <w:rsid w:val="00705302"/>
    <w:rsid w:val="00710A84"/>
    <w:rsid w:val="00717F8F"/>
    <w:rsid w:val="00720691"/>
    <w:rsid w:val="00722DFF"/>
    <w:rsid w:val="0073042D"/>
    <w:rsid w:val="007339E4"/>
    <w:rsid w:val="00735DB9"/>
    <w:rsid w:val="007360B1"/>
    <w:rsid w:val="00740440"/>
    <w:rsid w:val="007718A5"/>
    <w:rsid w:val="00771A0F"/>
    <w:rsid w:val="007739B4"/>
    <w:rsid w:val="0079258C"/>
    <w:rsid w:val="00796285"/>
    <w:rsid w:val="007A0B98"/>
    <w:rsid w:val="007A324D"/>
    <w:rsid w:val="007A35F2"/>
    <w:rsid w:val="007A5A0F"/>
    <w:rsid w:val="007B0A05"/>
    <w:rsid w:val="007C227C"/>
    <w:rsid w:val="007C3296"/>
    <w:rsid w:val="007D3A31"/>
    <w:rsid w:val="007D4E64"/>
    <w:rsid w:val="007E1654"/>
    <w:rsid w:val="00804DC8"/>
    <w:rsid w:val="0080676D"/>
    <w:rsid w:val="008125C4"/>
    <w:rsid w:val="008143A0"/>
    <w:rsid w:val="00821BA1"/>
    <w:rsid w:val="008322ED"/>
    <w:rsid w:val="008323FF"/>
    <w:rsid w:val="00834258"/>
    <w:rsid w:val="008342ED"/>
    <w:rsid w:val="008368AC"/>
    <w:rsid w:val="00846AF9"/>
    <w:rsid w:val="00850ACB"/>
    <w:rsid w:val="00877BCA"/>
    <w:rsid w:val="008832B0"/>
    <w:rsid w:val="0088398F"/>
    <w:rsid w:val="008901AB"/>
    <w:rsid w:val="00896BC2"/>
    <w:rsid w:val="008A1BE9"/>
    <w:rsid w:val="008A60F2"/>
    <w:rsid w:val="008B04F0"/>
    <w:rsid w:val="008B0B42"/>
    <w:rsid w:val="008C4AA0"/>
    <w:rsid w:val="008D1701"/>
    <w:rsid w:val="008E4AB3"/>
    <w:rsid w:val="008E713D"/>
    <w:rsid w:val="008E7B41"/>
    <w:rsid w:val="008F0956"/>
    <w:rsid w:val="008F307C"/>
    <w:rsid w:val="008F73E0"/>
    <w:rsid w:val="00906236"/>
    <w:rsid w:val="00920D98"/>
    <w:rsid w:val="00921B23"/>
    <w:rsid w:val="0093025D"/>
    <w:rsid w:val="009378D9"/>
    <w:rsid w:val="0094694D"/>
    <w:rsid w:val="0094757E"/>
    <w:rsid w:val="00951E33"/>
    <w:rsid w:val="00956B44"/>
    <w:rsid w:val="00960465"/>
    <w:rsid w:val="00966F86"/>
    <w:rsid w:val="0097017A"/>
    <w:rsid w:val="009960E0"/>
    <w:rsid w:val="009A2A4D"/>
    <w:rsid w:val="009A4D82"/>
    <w:rsid w:val="009B3E76"/>
    <w:rsid w:val="009B7AA3"/>
    <w:rsid w:val="009C53DB"/>
    <w:rsid w:val="009C6495"/>
    <w:rsid w:val="009C68E1"/>
    <w:rsid w:val="009D024C"/>
    <w:rsid w:val="009D1388"/>
    <w:rsid w:val="009D2755"/>
    <w:rsid w:val="009E0B5D"/>
    <w:rsid w:val="009F55A8"/>
    <w:rsid w:val="00A03506"/>
    <w:rsid w:val="00A035D3"/>
    <w:rsid w:val="00A30AB5"/>
    <w:rsid w:val="00A3270B"/>
    <w:rsid w:val="00A44E46"/>
    <w:rsid w:val="00A57708"/>
    <w:rsid w:val="00A665C5"/>
    <w:rsid w:val="00A71D4A"/>
    <w:rsid w:val="00A81A86"/>
    <w:rsid w:val="00A8794B"/>
    <w:rsid w:val="00A96D4B"/>
    <w:rsid w:val="00AB198B"/>
    <w:rsid w:val="00AE060E"/>
    <w:rsid w:val="00AF655D"/>
    <w:rsid w:val="00B11412"/>
    <w:rsid w:val="00B13DDA"/>
    <w:rsid w:val="00B2611B"/>
    <w:rsid w:val="00B27023"/>
    <w:rsid w:val="00B271BC"/>
    <w:rsid w:val="00B30233"/>
    <w:rsid w:val="00B46B14"/>
    <w:rsid w:val="00B47967"/>
    <w:rsid w:val="00B70F50"/>
    <w:rsid w:val="00B80393"/>
    <w:rsid w:val="00B804F8"/>
    <w:rsid w:val="00B8266E"/>
    <w:rsid w:val="00B8427C"/>
    <w:rsid w:val="00B92147"/>
    <w:rsid w:val="00B968C0"/>
    <w:rsid w:val="00BA0A4D"/>
    <w:rsid w:val="00BA17A4"/>
    <w:rsid w:val="00BA1C8B"/>
    <w:rsid w:val="00BA242B"/>
    <w:rsid w:val="00BA3D41"/>
    <w:rsid w:val="00BA58AA"/>
    <w:rsid w:val="00BD2BCB"/>
    <w:rsid w:val="00BE123D"/>
    <w:rsid w:val="00BE53C9"/>
    <w:rsid w:val="00BF1AF0"/>
    <w:rsid w:val="00BF66A7"/>
    <w:rsid w:val="00C074C4"/>
    <w:rsid w:val="00C0771D"/>
    <w:rsid w:val="00C24BE0"/>
    <w:rsid w:val="00C31B6A"/>
    <w:rsid w:val="00C63D40"/>
    <w:rsid w:val="00C63E9C"/>
    <w:rsid w:val="00C73FA2"/>
    <w:rsid w:val="00C75BE4"/>
    <w:rsid w:val="00C81A31"/>
    <w:rsid w:val="00C90B3D"/>
    <w:rsid w:val="00C96364"/>
    <w:rsid w:val="00C97054"/>
    <w:rsid w:val="00C9708D"/>
    <w:rsid w:val="00CB2DA0"/>
    <w:rsid w:val="00CB43A1"/>
    <w:rsid w:val="00CC0784"/>
    <w:rsid w:val="00CE193F"/>
    <w:rsid w:val="00CF13CF"/>
    <w:rsid w:val="00CF3B57"/>
    <w:rsid w:val="00D040D0"/>
    <w:rsid w:val="00D0575B"/>
    <w:rsid w:val="00D102D4"/>
    <w:rsid w:val="00D16F80"/>
    <w:rsid w:val="00D251C4"/>
    <w:rsid w:val="00D25FDD"/>
    <w:rsid w:val="00D26ACE"/>
    <w:rsid w:val="00D55407"/>
    <w:rsid w:val="00D6209C"/>
    <w:rsid w:val="00D6546C"/>
    <w:rsid w:val="00D655C6"/>
    <w:rsid w:val="00D71CC4"/>
    <w:rsid w:val="00D73C01"/>
    <w:rsid w:val="00DA58BA"/>
    <w:rsid w:val="00DB1FF7"/>
    <w:rsid w:val="00DB23ED"/>
    <w:rsid w:val="00DC74F3"/>
    <w:rsid w:val="00DD08CC"/>
    <w:rsid w:val="00DD1FA2"/>
    <w:rsid w:val="00DD6023"/>
    <w:rsid w:val="00DF4581"/>
    <w:rsid w:val="00DF699F"/>
    <w:rsid w:val="00DF7ED2"/>
    <w:rsid w:val="00E00FE1"/>
    <w:rsid w:val="00E038ED"/>
    <w:rsid w:val="00E15001"/>
    <w:rsid w:val="00E173DE"/>
    <w:rsid w:val="00E21050"/>
    <w:rsid w:val="00E23591"/>
    <w:rsid w:val="00E41353"/>
    <w:rsid w:val="00E41BC5"/>
    <w:rsid w:val="00E42305"/>
    <w:rsid w:val="00E42AE2"/>
    <w:rsid w:val="00E4496C"/>
    <w:rsid w:val="00E50490"/>
    <w:rsid w:val="00E50D27"/>
    <w:rsid w:val="00E6336C"/>
    <w:rsid w:val="00E71707"/>
    <w:rsid w:val="00E83CE7"/>
    <w:rsid w:val="00E86A10"/>
    <w:rsid w:val="00E912D4"/>
    <w:rsid w:val="00E97B93"/>
    <w:rsid w:val="00EB284D"/>
    <w:rsid w:val="00EC29D9"/>
    <w:rsid w:val="00EE6774"/>
    <w:rsid w:val="00EF4567"/>
    <w:rsid w:val="00EF4F03"/>
    <w:rsid w:val="00F0791C"/>
    <w:rsid w:val="00F11691"/>
    <w:rsid w:val="00F3378C"/>
    <w:rsid w:val="00F35D2A"/>
    <w:rsid w:val="00F42237"/>
    <w:rsid w:val="00F569CE"/>
    <w:rsid w:val="00F6355D"/>
    <w:rsid w:val="00F8673D"/>
    <w:rsid w:val="00F86D73"/>
    <w:rsid w:val="00F93978"/>
    <w:rsid w:val="00FB2932"/>
    <w:rsid w:val="00FD4481"/>
    <w:rsid w:val="00FE3B45"/>
    <w:rsid w:val="00FF2C68"/>
    <w:rsid w:val="00FF4E7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0927E5"/>
  <w15:docId w15:val="{D60DA820-232A-284D-82D3-24EFC0414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C7C"/>
  </w:style>
  <w:style w:type="paragraph" w:styleId="1">
    <w:name w:val="heading 1"/>
    <w:basedOn w:val="a"/>
    <w:next w:val="a"/>
    <w:link w:val="10"/>
    <w:uiPriority w:val="9"/>
    <w:qFormat/>
    <w:rsid w:val="003A5E9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FE3B4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F66A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978"/>
    <w:rPr>
      <w:rFonts w:ascii="Tahoma" w:hAnsi="Tahoma" w:cs="Tahoma"/>
      <w:sz w:val="16"/>
      <w:szCs w:val="16"/>
    </w:rPr>
  </w:style>
  <w:style w:type="paragraph" w:styleId="a5">
    <w:name w:val="header"/>
    <w:basedOn w:val="a"/>
    <w:link w:val="a6"/>
    <w:uiPriority w:val="99"/>
    <w:unhideWhenUsed/>
    <w:rsid w:val="003451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5100"/>
  </w:style>
  <w:style w:type="paragraph" w:styleId="a7">
    <w:name w:val="footer"/>
    <w:basedOn w:val="a"/>
    <w:link w:val="a8"/>
    <w:uiPriority w:val="99"/>
    <w:unhideWhenUsed/>
    <w:rsid w:val="003451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5100"/>
  </w:style>
  <w:style w:type="table" w:styleId="a9">
    <w:name w:val="Table Grid"/>
    <w:basedOn w:val="a1"/>
    <w:uiPriority w:val="59"/>
    <w:rsid w:val="00D25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2955"/>
    <w:pPr>
      <w:ind w:left="720"/>
      <w:contextualSpacing/>
    </w:pPr>
  </w:style>
  <w:style w:type="paragraph" w:styleId="ab">
    <w:name w:val="footnote text"/>
    <w:aliases w:val="Текст сноски Знак Знак Знак,Текст сноски Знак Знак,Текст сноски-FN,Footnote Text Char Знак Знак,Footnote Text Char Знак, Знак, Знак Знак,Знак Знак Знак,Table_Footnote_last,Текст сноски Знак Знак Знак Знак Знак Знак Знак,сноска"/>
    <w:basedOn w:val="a"/>
    <w:link w:val="ac"/>
    <w:uiPriority w:val="99"/>
    <w:unhideWhenUsed/>
    <w:rsid w:val="008F0956"/>
    <w:pPr>
      <w:spacing w:after="0" w:line="240" w:lineRule="auto"/>
    </w:pPr>
    <w:rPr>
      <w:sz w:val="20"/>
      <w:szCs w:val="20"/>
    </w:rPr>
  </w:style>
  <w:style w:type="character" w:customStyle="1" w:styleId="ac">
    <w:name w:val="Текст сноски Знак"/>
    <w:aliases w:val="Текст сноски Знак Знак Знак Знак,Текст сноски Знак Знак Знак1,Текст сноски-FN Знак,Footnote Text Char Знак Знак Знак,Footnote Text Char Знак Знак1, Знак Знак1, Знак Знак Знак,Знак Знак Знак Знак,Table_Footnote_last Знак,сноска Знак"/>
    <w:basedOn w:val="a0"/>
    <w:link w:val="ab"/>
    <w:uiPriority w:val="99"/>
    <w:rsid w:val="008F0956"/>
    <w:rPr>
      <w:sz w:val="20"/>
      <w:szCs w:val="20"/>
    </w:rPr>
  </w:style>
  <w:style w:type="character" w:styleId="ad">
    <w:name w:val="footnote reference"/>
    <w:basedOn w:val="a0"/>
    <w:unhideWhenUsed/>
    <w:rsid w:val="008F0956"/>
    <w:rPr>
      <w:vertAlign w:val="superscript"/>
    </w:rPr>
  </w:style>
  <w:style w:type="paragraph" w:customStyle="1" w:styleId="11">
    <w:name w:val="Абзац списка1"/>
    <w:basedOn w:val="a"/>
    <w:uiPriority w:val="99"/>
    <w:rsid w:val="009E0B5D"/>
    <w:pPr>
      <w:ind w:left="720"/>
    </w:pPr>
    <w:rPr>
      <w:rFonts w:ascii="Calibri" w:eastAsia="Calibri" w:hAnsi="Calibri" w:cs="Calibri"/>
    </w:rPr>
  </w:style>
  <w:style w:type="paragraph" w:customStyle="1" w:styleId="12">
    <w:name w:val="Обычный1"/>
    <w:rsid w:val="00FE3B45"/>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20">
    <w:name w:val="Заголовок 2 Знак"/>
    <w:basedOn w:val="a0"/>
    <w:link w:val="2"/>
    <w:uiPriority w:val="9"/>
    <w:rsid w:val="00FE3B45"/>
    <w:rPr>
      <w:rFonts w:asciiTheme="majorHAnsi" w:eastAsiaTheme="majorEastAsia" w:hAnsiTheme="majorHAnsi" w:cstheme="majorBidi"/>
      <w:b/>
      <w:bCs/>
      <w:color w:val="4F81BD" w:themeColor="accent1"/>
      <w:sz w:val="26"/>
      <w:szCs w:val="26"/>
      <w:lang w:eastAsia="ru-RU"/>
    </w:rPr>
  </w:style>
  <w:style w:type="paragraph" w:customStyle="1" w:styleId="21">
    <w:name w:val="Стиль2"/>
    <w:basedOn w:val="a"/>
    <w:uiPriority w:val="99"/>
    <w:rsid w:val="00FE3B45"/>
    <w:pPr>
      <w:suppressAutoHyphens/>
      <w:spacing w:after="0" w:line="240" w:lineRule="auto"/>
      <w:ind w:firstLine="454"/>
      <w:jc w:val="center"/>
    </w:pPr>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BF66A7"/>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3A5E98"/>
    <w:rPr>
      <w:rFonts w:asciiTheme="majorHAnsi" w:eastAsiaTheme="majorEastAsia" w:hAnsiTheme="majorHAnsi" w:cstheme="majorBidi"/>
      <w:b/>
      <w:bCs/>
      <w:color w:val="365F91" w:themeColor="accent1" w:themeShade="BF"/>
      <w:sz w:val="28"/>
      <w:szCs w:val="28"/>
      <w:lang w:eastAsia="ru-RU"/>
    </w:rPr>
  </w:style>
  <w:style w:type="paragraph" w:styleId="ae">
    <w:name w:val="Normal (Web)"/>
    <w:basedOn w:val="a"/>
    <w:uiPriority w:val="99"/>
    <w:rsid w:val="003A5E98"/>
    <w:pPr>
      <w:suppressAutoHyphens/>
      <w:spacing w:before="280" w:after="119" w:line="240" w:lineRule="auto"/>
    </w:pPr>
    <w:rPr>
      <w:rFonts w:ascii="Times New Roman" w:eastAsia="Times New Roman" w:hAnsi="Times New Roman" w:cs="Times New Roman"/>
      <w:sz w:val="24"/>
      <w:szCs w:val="24"/>
      <w:lang w:eastAsia="ar-SA"/>
    </w:rPr>
  </w:style>
  <w:style w:type="paragraph" w:styleId="af">
    <w:name w:val="Body Text"/>
    <w:basedOn w:val="a"/>
    <w:link w:val="af0"/>
    <w:uiPriority w:val="99"/>
    <w:rsid w:val="00DB23ED"/>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DB23ED"/>
    <w:rPr>
      <w:rFonts w:ascii="Times New Roman" w:eastAsia="Times New Roman" w:hAnsi="Times New Roman" w:cs="Times New Roman"/>
      <w:sz w:val="24"/>
      <w:szCs w:val="24"/>
      <w:lang w:eastAsia="ru-RU"/>
    </w:rPr>
  </w:style>
  <w:style w:type="paragraph" w:customStyle="1" w:styleId="210">
    <w:name w:val="Основной текст 21"/>
    <w:basedOn w:val="a"/>
    <w:rsid w:val="00DB23ED"/>
    <w:pPr>
      <w:widowControl w:val="0"/>
      <w:snapToGrid w:val="0"/>
      <w:spacing w:after="0" w:line="360" w:lineRule="auto"/>
      <w:ind w:firstLine="480"/>
      <w:jc w:val="both"/>
    </w:pPr>
    <w:rPr>
      <w:rFonts w:ascii="Arial" w:eastAsia="Times New Roman" w:hAnsi="Arial" w:cs="Times New Roman"/>
      <w:sz w:val="24"/>
      <w:szCs w:val="20"/>
      <w:lang w:eastAsia="ru-RU"/>
    </w:rPr>
  </w:style>
  <w:style w:type="paragraph" w:styleId="22">
    <w:name w:val="Body Text Indent 2"/>
    <w:basedOn w:val="a"/>
    <w:link w:val="23"/>
    <w:rsid w:val="00D73C01"/>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73C01"/>
    <w:rPr>
      <w:rFonts w:ascii="Times New Roman" w:eastAsia="Times New Roman" w:hAnsi="Times New Roman" w:cs="Times New Roman"/>
      <w:sz w:val="24"/>
      <w:szCs w:val="24"/>
      <w:lang w:eastAsia="ru-RU"/>
    </w:rPr>
  </w:style>
  <w:style w:type="character" w:styleId="af1">
    <w:name w:val="Hyperlink"/>
    <w:uiPriority w:val="99"/>
    <w:unhideWhenUsed/>
    <w:rsid w:val="00D73C01"/>
    <w:rPr>
      <w:color w:val="0000FF"/>
      <w:u w:val="single"/>
    </w:rPr>
  </w:style>
  <w:style w:type="character" w:customStyle="1" w:styleId="24">
    <w:name w:val="Основной текст (2)_"/>
    <w:basedOn w:val="a0"/>
    <w:link w:val="25"/>
    <w:rsid w:val="00D73C01"/>
    <w:rPr>
      <w:rFonts w:ascii="Times New Roman" w:eastAsia="Times New Roman" w:hAnsi="Times New Roman"/>
      <w:shd w:val="clear" w:color="auto" w:fill="FFFFFF"/>
    </w:rPr>
  </w:style>
  <w:style w:type="paragraph" w:customStyle="1" w:styleId="25">
    <w:name w:val="Основной текст (2)"/>
    <w:basedOn w:val="a"/>
    <w:link w:val="24"/>
    <w:rsid w:val="00D73C01"/>
    <w:pPr>
      <w:widowControl w:val="0"/>
      <w:shd w:val="clear" w:color="auto" w:fill="FFFFFF"/>
      <w:spacing w:after="0" w:line="274" w:lineRule="exact"/>
    </w:pPr>
    <w:rPr>
      <w:rFonts w:ascii="Times New Roman" w:eastAsia="Times New Roman" w:hAnsi="Times New Roman"/>
    </w:rPr>
  </w:style>
  <w:style w:type="paragraph" w:customStyle="1" w:styleId="Default">
    <w:name w:val="Default"/>
    <w:rsid w:val="00D73C0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2">
    <w:name w:val="Strong"/>
    <w:basedOn w:val="a0"/>
    <w:uiPriority w:val="22"/>
    <w:qFormat/>
    <w:rsid w:val="00604F1A"/>
    <w:rPr>
      <w:b/>
      <w:bCs/>
    </w:rPr>
  </w:style>
  <w:style w:type="character" w:styleId="af3">
    <w:name w:val="Emphasis"/>
    <w:uiPriority w:val="20"/>
    <w:qFormat/>
    <w:rsid w:val="005E21EF"/>
    <w:rPr>
      <w:i/>
      <w:iCs/>
    </w:rPr>
  </w:style>
  <w:style w:type="paragraph" w:customStyle="1" w:styleId="110">
    <w:name w:val="Заголовок 11"/>
    <w:basedOn w:val="12"/>
    <w:next w:val="12"/>
    <w:rsid w:val="005E21EF"/>
    <w:pPr>
      <w:keepNext/>
      <w:ind w:firstLine="0"/>
      <w:jc w:val="left"/>
    </w:pPr>
    <w:rPr>
      <w:b/>
      <w:sz w:val="20"/>
      <w:lang w:eastAsia="ru-RU"/>
    </w:rPr>
  </w:style>
  <w:style w:type="paragraph" w:customStyle="1" w:styleId="31">
    <w:name w:val="Основной текст с отступом 31"/>
    <w:rsid w:val="005E21EF"/>
    <w:pPr>
      <w:widowControl w:val="0"/>
      <w:spacing w:after="120" w:line="240" w:lineRule="auto"/>
      <w:ind w:left="283"/>
    </w:pPr>
    <w:rPr>
      <w:rFonts w:ascii="Lucida Grande" w:eastAsia="ヒラギノ角ゴ Pro W3" w:hAnsi="Lucida Grande" w:cs="Times New Roman"/>
      <w:color w:val="000000"/>
      <w:sz w:val="16"/>
      <w:szCs w:val="20"/>
      <w:lang w:eastAsia="ru-RU"/>
    </w:rPr>
  </w:style>
  <w:style w:type="character" w:styleId="af4">
    <w:name w:val="page number"/>
    <w:basedOn w:val="a0"/>
    <w:uiPriority w:val="99"/>
    <w:semiHidden/>
    <w:unhideWhenUsed/>
    <w:rsid w:val="00FD4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2139">
      <w:bodyDiv w:val="1"/>
      <w:marLeft w:val="0"/>
      <w:marRight w:val="0"/>
      <w:marTop w:val="0"/>
      <w:marBottom w:val="0"/>
      <w:divBdr>
        <w:top w:val="none" w:sz="0" w:space="0" w:color="auto"/>
        <w:left w:val="none" w:sz="0" w:space="0" w:color="auto"/>
        <w:bottom w:val="none" w:sz="0" w:space="0" w:color="auto"/>
        <w:right w:val="none" w:sz="0" w:space="0" w:color="auto"/>
      </w:divBdr>
    </w:div>
    <w:div w:id="23288977">
      <w:bodyDiv w:val="1"/>
      <w:marLeft w:val="0"/>
      <w:marRight w:val="0"/>
      <w:marTop w:val="0"/>
      <w:marBottom w:val="0"/>
      <w:divBdr>
        <w:top w:val="none" w:sz="0" w:space="0" w:color="auto"/>
        <w:left w:val="none" w:sz="0" w:space="0" w:color="auto"/>
        <w:bottom w:val="none" w:sz="0" w:space="0" w:color="auto"/>
        <w:right w:val="none" w:sz="0" w:space="0" w:color="auto"/>
      </w:divBdr>
    </w:div>
    <w:div w:id="92358210">
      <w:bodyDiv w:val="1"/>
      <w:marLeft w:val="0"/>
      <w:marRight w:val="0"/>
      <w:marTop w:val="0"/>
      <w:marBottom w:val="0"/>
      <w:divBdr>
        <w:top w:val="none" w:sz="0" w:space="0" w:color="auto"/>
        <w:left w:val="none" w:sz="0" w:space="0" w:color="auto"/>
        <w:bottom w:val="none" w:sz="0" w:space="0" w:color="auto"/>
        <w:right w:val="none" w:sz="0" w:space="0" w:color="auto"/>
      </w:divBdr>
    </w:div>
    <w:div w:id="166527725">
      <w:bodyDiv w:val="1"/>
      <w:marLeft w:val="0"/>
      <w:marRight w:val="0"/>
      <w:marTop w:val="0"/>
      <w:marBottom w:val="0"/>
      <w:divBdr>
        <w:top w:val="none" w:sz="0" w:space="0" w:color="auto"/>
        <w:left w:val="none" w:sz="0" w:space="0" w:color="auto"/>
        <w:bottom w:val="none" w:sz="0" w:space="0" w:color="auto"/>
        <w:right w:val="none" w:sz="0" w:space="0" w:color="auto"/>
      </w:divBdr>
    </w:div>
    <w:div w:id="335615388">
      <w:bodyDiv w:val="1"/>
      <w:marLeft w:val="0"/>
      <w:marRight w:val="0"/>
      <w:marTop w:val="0"/>
      <w:marBottom w:val="0"/>
      <w:divBdr>
        <w:top w:val="none" w:sz="0" w:space="0" w:color="auto"/>
        <w:left w:val="none" w:sz="0" w:space="0" w:color="auto"/>
        <w:bottom w:val="none" w:sz="0" w:space="0" w:color="auto"/>
        <w:right w:val="none" w:sz="0" w:space="0" w:color="auto"/>
      </w:divBdr>
    </w:div>
    <w:div w:id="431978227">
      <w:bodyDiv w:val="1"/>
      <w:marLeft w:val="0"/>
      <w:marRight w:val="0"/>
      <w:marTop w:val="0"/>
      <w:marBottom w:val="0"/>
      <w:divBdr>
        <w:top w:val="none" w:sz="0" w:space="0" w:color="auto"/>
        <w:left w:val="none" w:sz="0" w:space="0" w:color="auto"/>
        <w:bottom w:val="none" w:sz="0" w:space="0" w:color="auto"/>
        <w:right w:val="none" w:sz="0" w:space="0" w:color="auto"/>
      </w:divBdr>
    </w:div>
    <w:div w:id="460460618">
      <w:bodyDiv w:val="1"/>
      <w:marLeft w:val="0"/>
      <w:marRight w:val="0"/>
      <w:marTop w:val="0"/>
      <w:marBottom w:val="0"/>
      <w:divBdr>
        <w:top w:val="none" w:sz="0" w:space="0" w:color="auto"/>
        <w:left w:val="none" w:sz="0" w:space="0" w:color="auto"/>
        <w:bottom w:val="none" w:sz="0" w:space="0" w:color="auto"/>
        <w:right w:val="none" w:sz="0" w:space="0" w:color="auto"/>
      </w:divBdr>
    </w:div>
    <w:div w:id="608663348">
      <w:bodyDiv w:val="1"/>
      <w:marLeft w:val="0"/>
      <w:marRight w:val="0"/>
      <w:marTop w:val="0"/>
      <w:marBottom w:val="0"/>
      <w:divBdr>
        <w:top w:val="none" w:sz="0" w:space="0" w:color="auto"/>
        <w:left w:val="none" w:sz="0" w:space="0" w:color="auto"/>
        <w:bottom w:val="none" w:sz="0" w:space="0" w:color="auto"/>
        <w:right w:val="none" w:sz="0" w:space="0" w:color="auto"/>
      </w:divBdr>
    </w:div>
    <w:div w:id="633828119">
      <w:bodyDiv w:val="1"/>
      <w:marLeft w:val="0"/>
      <w:marRight w:val="0"/>
      <w:marTop w:val="0"/>
      <w:marBottom w:val="0"/>
      <w:divBdr>
        <w:top w:val="none" w:sz="0" w:space="0" w:color="auto"/>
        <w:left w:val="none" w:sz="0" w:space="0" w:color="auto"/>
        <w:bottom w:val="none" w:sz="0" w:space="0" w:color="auto"/>
        <w:right w:val="none" w:sz="0" w:space="0" w:color="auto"/>
      </w:divBdr>
    </w:div>
    <w:div w:id="679359612">
      <w:bodyDiv w:val="1"/>
      <w:marLeft w:val="0"/>
      <w:marRight w:val="0"/>
      <w:marTop w:val="0"/>
      <w:marBottom w:val="0"/>
      <w:divBdr>
        <w:top w:val="none" w:sz="0" w:space="0" w:color="auto"/>
        <w:left w:val="none" w:sz="0" w:space="0" w:color="auto"/>
        <w:bottom w:val="none" w:sz="0" w:space="0" w:color="auto"/>
        <w:right w:val="none" w:sz="0" w:space="0" w:color="auto"/>
      </w:divBdr>
    </w:div>
    <w:div w:id="694580802">
      <w:bodyDiv w:val="1"/>
      <w:marLeft w:val="0"/>
      <w:marRight w:val="0"/>
      <w:marTop w:val="0"/>
      <w:marBottom w:val="0"/>
      <w:divBdr>
        <w:top w:val="none" w:sz="0" w:space="0" w:color="auto"/>
        <w:left w:val="none" w:sz="0" w:space="0" w:color="auto"/>
        <w:bottom w:val="none" w:sz="0" w:space="0" w:color="auto"/>
        <w:right w:val="none" w:sz="0" w:space="0" w:color="auto"/>
      </w:divBdr>
    </w:div>
    <w:div w:id="726032891">
      <w:bodyDiv w:val="1"/>
      <w:marLeft w:val="0"/>
      <w:marRight w:val="0"/>
      <w:marTop w:val="0"/>
      <w:marBottom w:val="0"/>
      <w:divBdr>
        <w:top w:val="none" w:sz="0" w:space="0" w:color="auto"/>
        <w:left w:val="none" w:sz="0" w:space="0" w:color="auto"/>
        <w:bottom w:val="none" w:sz="0" w:space="0" w:color="auto"/>
        <w:right w:val="none" w:sz="0" w:space="0" w:color="auto"/>
      </w:divBdr>
    </w:div>
    <w:div w:id="795681071">
      <w:bodyDiv w:val="1"/>
      <w:marLeft w:val="0"/>
      <w:marRight w:val="0"/>
      <w:marTop w:val="0"/>
      <w:marBottom w:val="0"/>
      <w:divBdr>
        <w:top w:val="none" w:sz="0" w:space="0" w:color="auto"/>
        <w:left w:val="none" w:sz="0" w:space="0" w:color="auto"/>
        <w:bottom w:val="none" w:sz="0" w:space="0" w:color="auto"/>
        <w:right w:val="none" w:sz="0" w:space="0" w:color="auto"/>
      </w:divBdr>
    </w:div>
    <w:div w:id="809908888">
      <w:bodyDiv w:val="1"/>
      <w:marLeft w:val="0"/>
      <w:marRight w:val="0"/>
      <w:marTop w:val="0"/>
      <w:marBottom w:val="0"/>
      <w:divBdr>
        <w:top w:val="none" w:sz="0" w:space="0" w:color="auto"/>
        <w:left w:val="none" w:sz="0" w:space="0" w:color="auto"/>
        <w:bottom w:val="none" w:sz="0" w:space="0" w:color="auto"/>
        <w:right w:val="none" w:sz="0" w:space="0" w:color="auto"/>
      </w:divBdr>
    </w:div>
    <w:div w:id="851604010">
      <w:bodyDiv w:val="1"/>
      <w:marLeft w:val="0"/>
      <w:marRight w:val="0"/>
      <w:marTop w:val="0"/>
      <w:marBottom w:val="0"/>
      <w:divBdr>
        <w:top w:val="none" w:sz="0" w:space="0" w:color="auto"/>
        <w:left w:val="none" w:sz="0" w:space="0" w:color="auto"/>
        <w:bottom w:val="none" w:sz="0" w:space="0" w:color="auto"/>
        <w:right w:val="none" w:sz="0" w:space="0" w:color="auto"/>
      </w:divBdr>
    </w:div>
    <w:div w:id="857738587">
      <w:bodyDiv w:val="1"/>
      <w:marLeft w:val="0"/>
      <w:marRight w:val="0"/>
      <w:marTop w:val="0"/>
      <w:marBottom w:val="0"/>
      <w:divBdr>
        <w:top w:val="none" w:sz="0" w:space="0" w:color="auto"/>
        <w:left w:val="none" w:sz="0" w:space="0" w:color="auto"/>
        <w:bottom w:val="none" w:sz="0" w:space="0" w:color="auto"/>
        <w:right w:val="none" w:sz="0" w:space="0" w:color="auto"/>
      </w:divBdr>
    </w:div>
    <w:div w:id="868298629">
      <w:bodyDiv w:val="1"/>
      <w:marLeft w:val="0"/>
      <w:marRight w:val="0"/>
      <w:marTop w:val="0"/>
      <w:marBottom w:val="0"/>
      <w:divBdr>
        <w:top w:val="none" w:sz="0" w:space="0" w:color="auto"/>
        <w:left w:val="none" w:sz="0" w:space="0" w:color="auto"/>
        <w:bottom w:val="none" w:sz="0" w:space="0" w:color="auto"/>
        <w:right w:val="none" w:sz="0" w:space="0" w:color="auto"/>
      </w:divBdr>
    </w:div>
    <w:div w:id="932932984">
      <w:bodyDiv w:val="1"/>
      <w:marLeft w:val="0"/>
      <w:marRight w:val="0"/>
      <w:marTop w:val="0"/>
      <w:marBottom w:val="0"/>
      <w:divBdr>
        <w:top w:val="none" w:sz="0" w:space="0" w:color="auto"/>
        <w:left w:val="none" w:sz="0" w:space="0" w:color="auto"/>
        <w:bottom w:val="none" w:sz="0" w:space="0" w:color="auto"/>
        <w:right w:val="none" w:sz="0" w:space="0" w:color="auto"/>
      </w:divBdr>
    </w:div>
    <w:div w:id="1089813208">
      <w:bodyDiv w:val="1"/>
      <w:marLeft w:val="0"/>
      <w:marRight w:val="0"/>
      <w:marTop w:val="0"/>
      <w:marBottom w:val="0"/>
      <w:divBdr>
        <w:top w:val="none" w:sz="0" w:space="0" w:color="auto"/>
        <w:left w:val="none" w:sz="0" w:space="0" w:color="auto"/>
        <w:bottom w:val="none" w:sz="0" w:space="0" w:color="auto"/>
        <w:right w:val="none" w:sz="0" w:space="0" w:color="auto"/>
      </w:divBdr>
    </w:div>
    <w:div w:id="1111824961">
      <w:bodyDiv w:val="1"/>
      <w:marLeft w:val="0"/>
      <w:marRight w:val="0"/>
      <w:marTop w:val="0"/>
      <w:marBottom w:val="0"/>
      <w:divBdr>
        <w:top w:val="none" w:sz="0" w:space="0" w:color="auto"/>
        <w:left w:val="none" w:sz="0" w:space="0" w:color="auto"/>
        <w:bottom w:val="none" w:sz="0" w:space="0" w:color="auto"/>
        <w:right w:val="none" w:sz="0" w:space="0" w:color="auto"/>
      </w:divBdr>
    </w:div>
    <w:div w:id="1115638813">
      <w:bodyDiv w:val="1"/>
      <w:marLeft w:val="0"/>
      <w:marRight w:val="0"/>
      <w:marTop w:val="0"/>
      <w:marBottom w:val="0"/>
      <w:divBdr>
        <w:top w:val="none" w:sz="0" w:space="0" w:color="auto"/>
        <w:left w:val="none" w:sz="0" w:space="0" w:color="auto"/>
        <w:bottom w:val="none" w:sz="0" w:space="0" w:color="auto"/>
        <w:right w:val="none" w:sz="0" w:space="0" w:color="auto"/>
      </w:divBdr>
    </w:div>
    <w:div w:id="1155492670">
      <w:bodyDiv w:val="1"/>
      <w:marLeft w:val="0"/>
      <w:marRight w:val="0"/>
      <w:marTop w:val="0"/>
      <w:marBottom w:val="0"/>
      <w:divBdr>
        <w:top w:val="none" w:sz="0" w:space="0" w:color="auto"/>
        <w:left w:val="none" w:sz="0" w:space="0" w:color="auto"/>
        <w:bottom w:val="none" w:sz="0" w:space="0" w:color="auto"/>
        <w:right w:val="none" w:sz="0" w:space="0" w:color="auto"/>
      </w:divBdr>
    </w:div>
    <w:div w:id="1205097462">
      <w:bodyDiv w:val="1"/>
      <w:marLeft w:val="0"/>
      <w:marRight w:val="0"/>
      <w:marTop w:val="0"/>
      <w:marBottom w:val="0"/>
      <w:divBdr>
        <w:top w:val="none" w:sz="0" w:space="0" w:color="auto"/>
        <w:left w:val="none" w:sz="0" w:space="0" w:color="auto"/>
        <w:bottom w:val="none" w:sz="0" w:space="0" w:color="auto"/>
        <w:right w:val="none" w:sz="0" w:space="0" w:color="auto"/>
      </w:divBdr>
    </w:div>
    <w:div w:id="1435975188">
      <w:bodyDiv w:val="1"/>
      <w:marLeft w:val="0"/>
      <w:marRight w:val="0"/>
      <w:marTop w:val="0"/>
      <w:marBottom w:val="0"/>
      <w:divBdr>
        <w:top w:val="none" w:sz="0" w:space="0" w:color="auto"/>
        <w:left w:val="none" w:sz="0" w:space="0" w:color="auto"/>
        <w:bottom w:val="none" w:sz="0" w:space="0" w:color="auto"/>
        <w:right w:val="none" w:sz="0" w:space="0" w:color="auto"/>
      </w:divBdr>
    </w:div>
    <w:div w:id="1569536926">
      <w:bodyDiv w:val="1"/>
      <w:marLeft w:val="0"/>
      <w:marRight w:val="0"/>
      <w:marTop w:val="0"/>
      <w:marBottom w:val="0"/>
      <w:divBdr>
        <w:top w:val="none" w:sz="0" w:space="0" w:color="auto"/>
        <w:left w:val="none" w:sz="0" w:space="0" w:color="auto"/>
        <w:bottom w:val="none" w:sz="0" w:space="0" w:color="auto"/>
        <w:right w:val="none" w:sz="0" w:space="0" w:color="auto"/>
      </w:divBdr>
    </w:div>
    <w:div w:id="1581527907">
      <w:bodyDiv w:val="1"/>
      <w:marLeft w:val="0"/>
      <w:marRight w:val="0"/>
      <w:marTop w:val="0"/>
      <w:marBottom w:val="0"/>
      <w:divBdr>
        <w:top w:val="none" w:sz="0" w:space="0" w:color="auto"/>
        <w:left w:val="none" w:sz="0" w:space="0" w:color="auto"/>
        <w:bottom w:val="none" w:sz="0" w:space="0" w:color="auto"/>
        <w:right w:val="none" w:sz="0" w:space="0" w:color="auto"/>
      </w:divBdr>
    </w:div>
    <w:div w:id="1590501531">
      <w:bodyDiv w:val="1"/>
      <w:marLeft w:val="0"/>
      <w:marRight w:val="0"/>
      <w:marTop w:val="0"/>
      <w:marBottom w:val="0"/>
      <w:divBdr>
        <w:top w:val="none" w:sz="0" w:space="0" w:color="auto"/>
        <w:left w:val="none" w:sz="0" w:space="0" w:color="auto"/>
        <w:bottom w:val="none" w:sz="0" w:space="0" w:color="auto"/>
        <w:right w:val="none" w:sz="0" w:space="0" w:color="auto"/>
      </w:divBdr>
    </w:div>
    <w:div w:id="1776361938">
      <w:bodyDiv w:val="1"/>
      <w:marLeft w:val="0"/>
      <w:marRight w:val="0"/>
      <w:marTop w:val="0"/>
      <w:marBottom w:val="0"/>
      <w:divBdr>
        <w:top w:val="none" w:sz="0" w:space="0" w:color="auto"/>
        <w:left w:val="none" w:sz="0" w:space="0" w:color="auto"/>
        <w:bottom w:val="none" w:sz="0" w:space="0" w:color="auto"/>
        <w:right w:val="none" w:sz="0" w:space="0" w:color="auto"/>
      </w:divBdr>
    </w:div>
    <w:div w:id="1961522473">
      <w:bodyDiv w:val="1"/>
      <w:marLeft w:val="0"/>
      <w:marRight w:val="0"/>
      <w:marTop w:val="0"/>
      <w:marBottom w:val="0"/>
      <w:divBdr>
        <w:top w:val="none" w:sz="0" w:space="0" w:color="auto"/>
        <w:left w:val="none" w:sz="0" w:space="0" w:color="auto"/>
        <w:bottom w:val="none" w:sz="0" w:space="0" w:color="auto"/>
        <w:right w:val="none" w:sz="0" w:space="0" w:color="auto"/>
      </w:divBdr>
    </w:div>
    <w:div w:id="2016226239">
      <w:bodyDiv w:val="1"/>
      <w:marLeft w:val="0"/>
      <w:marRight w:val="0"/>
      <w:marTop w:val="0"/>
      <w:marBottom w:val="0"/>
      <w:divBdr>
        <w:top w:val="none" w:sz="0" w:space="0" w:color="auto"/>
        <w:left w:val="none" w:sz="0" w:space="0" w:color="auto"/>
        <w:bottom w:val="none" w:sz="0" w:space="0" w:color="auto"/>
        <w:right w:val="none" w:sz="0" w:space="0" w:color="auto"/>
      </w:divBdr>
    </w:div>
    <w:div w:id="214519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vestnik.fa.ru/4(28)2003/4.html"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CC981-720B-6D41-B8C7-828DDBCFE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3221</Words>
  <Characters>18365</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Нейлик</dc:creator>
  <cp:keywords/>
  <dc:description/>
  <cp:lastModifiedBy>Microsoft Office User</cp:lastModifiedBy>
  <cp:revision>3</cp:revision>
  <dcterms:created xsi:type="dcterms:W3CDTF">2024-09-11T14:19:00Z</dcterms:created>
  <dcterms:modified xsi:type="dcterms:W3CDTF">2024-09-11T14:20:00Z</dcterms:modified>
</cp:coreProperties>
</file>